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B6C3D5" w14:textId="77777777" w:rsidR="003E6EA7" w:rsidRDefault="00877260">
      <w:pPr>
        <w:pStyle w:val="Ttulo1"/>
      </w:pPr>
      <w:r>
        <w:t>SECCIONALES E-Poster</w:t>
      </w:r>
    </w:p>
    <w:tbl>
      <w:tblPr>
        <w:tblStyle w:val="Tablaconcuadrcula"/>
        <w:tblW w:w="0" w:type="auto"/>
        <w:tblLook w:val="04A0" w:firstRow="1" w:lastRow="0" w:firstColumn="1" w:lastColumn="0" w:noHBand="0" w:noVBand="1"/>
      </w:tblPr>
      <w:tblGrid>
        <w:gridCol w:w="4320"/>
        <w:gridCol w:w="4320"/>
      </w:tblGrid>
      <w:tr w:rsidR="003E6EA7" w14:paraId="2CEB4E0E" w14:textId="77777777">
        <w:tc>
          <w:tcPr>
            <w:tcW w:w="4320" w:type="dxa"/>
          </w:tcPr>
          <w:p w14:paraId="29838DAF" w14:textId="77777777" w:rsidR="003E6EA7" w:rsidRDefault="00877260">
            <w:r>
              <w:t>N°</w:t>
            </w:r>
          </w:p>
        </w:tc>
        <w:tc>
          <w:tcPr>
            <w:tcW w:w="4320" w:type="dxa"/>
          </w:tcPr>
          <w:p w14:paraId="36DF3B1B" w14:textId="77777777" w:rsidR="003E6EA7" w:rsidRDefault="00877260">
            <w:proofErr w:type="spellStart"/>
            <w:r>
              <w:t>Sección</w:t>
            </w:r>
            <w:proofErr w:type="spellEnd"/>
          </w:p>
        </w:tc>
      </w:tr>
      <w:tr w:rsidR="003E6EA7" w14:paraId="7B7E00FF" w14:textId="77777777">
        <w:tc>
          <w:tcPr>
            <w:tcW w:w="4320" w:type="dxa"/>
          </w:tcPr>
          <w:p w14:paraId="5A1E415B" w14:textId="77777777" w:rsidR="003E6EA7" w:rsidRDefault="00877260">
            <w:r>
              <w:t>1</w:t>
            </w:r>
          </w:p>
        </w:tc>
        <w:tc>
          <w:tcPr>
            <w:tcW w:w="4320" w:type="dxa"/>
          </w:tcPr>
          <w:p w14:paraId="55BE2AD5" w14:textId="77777777" w:rsidR="003E6EA7" w:rsidRDefault="00877260">
            <w:r>
              <w:t xml:space="preserve">Cirugía </w:t>
            </w:r>
            <w:proofErr w:type="spellStart"/>
            <w:r>
              <w:t>bariátrica</w:t>
            </w:r>
            <w:proofErr w:type="spellEnd"/>
          </w:p>
        </w:tc>
      </w:tr>
      <w:tr w:rsidR="003E6EA7" w:rsidRPr="00990A07" w14:paraId="36B3FEBC" w14:textId="77777777">
        <w:tc>
          <w:tcPr>
            <w:tcW w:w="4320" w:type="dxa"/>
          </w:tcPr>
          <w:p w14:paraId="2BF92BC0" w14:textId="77777777" w:rsidR="003E6EA7" w:rsidRDefault="00877260">
            <w:r>
              <w:t>2</w:t>
            </w:r>
          </w:p>
        </w:tc>
        <w:tc>
          <w:tcPr>
            <w:tcW w:w="4320" w:type="dxa"/>
          </w:tcPr>
          <w:p w14:paraId="11103AFF" w14:textId="77777777" w:rsidR="003E6EA7" w:rsidRPr="00857F98" w:rsidRDefault="00877260">
            <w:pPr>
              <w:rPr>
                <w:lang w:val="es-CL"/>
              </w:rPr>
            </w:pPr>
            <w:r w:rsidRPr="00857F98">
              <w:rPr>
                <w:lang w:val="es-CL"/>
              </w:rPr>
              <w:t>Cirugía de cabeza y cuello</w:t>
            </w:r>
          </w:p>
        </w:tc>
      </w:tr>
      <w:tr w:rsidR="003E6EA7" w14:paraId="1FFDC744" w14:textId="77777777">
        <w:tc>
          <w:tcPr>
            <w:tcW w:w="4320" w:type="dxa"/>
          </w:tcPr>
          <w:p w14:paraId="324051AF" w14:textId="77777777" w:rsidR="003E6EA7" w:rsidRDefault="00877260">
            <w:r>
              <w:t>3</w:t>
            </w:r>
          </w:p>
        </w:tc>
        <w:tc>
          <w:tcPr>
            <w:tcW w:w="4320" w:type="dxa"/>
          </w:tcPr>
          <w:p w14:paraId="688A62D0" w14:textId="77777777" w:rsidR="003E6EA7" w:rsidRDefault="00877260">
            <w:r>
              <w:t>Cirugía de mama</w:t>
            </w:r>
          </w:p>
        </w:tc>
      </w:tr>
      <w:tr w:rsidR="003E6EA7" w14:paraId="2B257C7C" w14:textId="77777777">
        <w:tc>
          <w:tcPr>
            <w:tcW w:w="4320" w:type="dxa"/>
          </w:tcPr>
          <w:p w14:paraId="65D23F49" w14:textId="77777777" w:rsidR="003E6EA7" w:rsidRDefault="00877260">
            <w:r>
              <w:t>4</w:t>
            </w:r>
          </w:p>
        </w:tc>
        <w:tc>
          <w:tcPr>
            <w:tcW w:w="4320" w:type="dxa"/>
          </w:tcPr>
          <w:p w14:paraId="4DD2CD94" w14:textId="77777777" w:rsidR="003E6EA7" w:rsidRDefault="00877260">
            <w:r>
              <w:t>Cirugía general</w:t>
            </w:r>
          </w:p>
        </w:tc>
      </w:tr>
      <w:tr w:rsidR="003E6EA7" w14:paraId="08BD9B7B" w14:textId="77777777">
        <w:tc>
          <w:tcPr>
            <w:tcW w:w="4320" w:type="dxa"/>
          </w:tcPr>
          <w:p w14:paraId="58257318" w14:textId="77777777" w:rsidR="003E6EA7" w:rsidRDefault="00877260">
            <w:r>
              <w:t>5</w:t>
            </w:r>
          </w:p>
        </w:tc>
        <w:tc>
          <w:tcPr>
            <w:tcW w:w="4320" w:type="dxa"/>
          </w:tcPr>
          <w:p w14:paraId="2FBD3597" w14:textId="77777777" w:rsidR="003E6EA7" w:rsidRDefault="00877260">
            <w:r>
              <w:t xml:space="preserve">Cirugía plástica y </w:t>
            </w:r>
            <w:proofErr w:type="spellStart"/>
            <w:r>
              <w:t>repardora</w:t>
            </w:r>
            <w:proofErr w:type="spellEnd"/>
          </w:p>
        </w:tc>
      </w:tr>
      <w:tr w:rsidR="003E6EA7" w14:paraId="3E0C3EF6" w14:textId="77777777">
        <w:tc>
          <w:tcPr>
            <w:tcW w:w="4320" w:type="dxa"/>
          </w:tcPr>
          <w:p w14:paraId="6D0264F2" w14:textId="77777777" w:rsidR="003E6EA7" w:rsidRDefault="00877260">
            <w:r>
              <w:t>6</w:t>
            </w:r>
          </w:p>
        </w:tc>
        <w:tc>
          <w:tcPr>
            <w:tcW w:w="4320" w:type="dxa"/>
          </w:tcPr>
          <w:p w14:paraId="0FE778A6" w14:textId="77777777" w:rsidR="003E6EA7" w:rsidRDefault="00877260">
            <w:proofErr w:type="spellStart"/>
            <w:r>
              <w:t>Coloproctología</w:t>
            </w:r>
            <w:proofErr w:type="spellEnd"/>
          </w:p>
        </w:tc>
      </w:tr>
      <w:tr w:rsidR="003E6EA7" w14:paraId="50C68A7D" w14:textId="77777777">
        <w:tc>
          <w:tcPr>
            <w:tcW w:w="4320" w:type="dxa"/>
          </w:tcPr>
          <w:p w14:paraId="76D84838" w14:textId="77777777" w:rsidR="003E6EA7" w:rsidRDefault="00877260">
            <w:r>
              <w:t>7</w:t>
            </w:r>
          </w:p>
        </w:tc>
        <w:tc>
          <w:tcPr>
            <w:tcW w:w="4320" w:type="dxa"/>
          </w:tcPr>
          <w:p w14:paraId="625778EA" w14:textId="77777777" w:rsidR="003E6EA7" w:rsidRDefault="00877260">
            <w:proofErr w:type="spellStart"/>
            <w:r>
              <w:t>Endoscopia</w:t>
            </w:r>
            <w:proofErr w:type="spellEnd"/>
          </w:p>
        </w:tc>
      </w:tr>
      <w:tr w:rsidR="003E6EA7" w14:paraId="558A4698" w14:textId="77777777">
        <w:tc>
          <w:tcPr>
            <w:tcW w:w="4320" w:type="dxa"/>
          </w:tcPr>
          <w:p w14:paraId="6BBBC34F" w14:textId="77777777" w:rsidR="003E6EA7" w:rsidRDefault="00877260">
            <w:r>
              <w:t>8</w:t>
            </w:r>
          </w:p>
        </w:tc>
        <w:tc>
          <w:tcPr>
            <w:tcW w:w="4320" w:type="dxa"/>
          </w:tcPr>
          <w:p w14:paraId="1D40AF1A" w14:textId="77777777" w:rsidR="003E6EA7" w:rsidRDefault="00877260">
            <w:proofErr w:type="spellStart"/>
            <w:r>
              <w:t>Esofagogástrico</w:t>
            </w:r>
            <w:proofErr w:type="spellEnd"/>
          </w:p>
        </w:tc>
      </w:tr>
      <w:tr w:rsidR="003E6EA7" w14:paraId="4DD3FF65" w14:textId="77777777">
        <w:tc>
          <w:tcPr>
            <w:tcW w:w="4320" w:type="dxa"/>
          </w:tcPr>
          <w:p w14:paraId="34C3205E" w14:textId="77777777" w:rsidR="003E6EA7" w:rsidRDefault="00877260">
            <w:r>
              <w:t>9</w:t>
            </w:r>
          </w:p>
        </w:tc>
        <w:tc>
          <w:tcPr>
            <w:tcW w:w="4320" w:type="dxa"/>
          </w:tcPr>
          <w:p w14:paraId="3CBD863F" w14:textId="77777777" w:rsidR="003E6EA7" w:rsidRDefault="00877260">
            <w:proofErr w:type="spellStart"/>
            <w:r>
              <w:t>Hepatobiliar</w:t>
            </w:r>
            <w:proofErr w:type="spellEnd"/>
          </w:p>
        </w:tc>
      </w:tr>
      <w:tr w:rsidR="003E6EA7" w14:paraId="54784947" w14:textId="77777777">
        <w:tc>
          <w:tcPr>
            <w:tcW w:w="4320" w:type="dxa"/>
          </w:tcPr>
          <w:p w14:paraId="58F99DBB" w14:textId="77777777" w:rsidR="003E6EA7" w:rsidRDefault="00877260">
            <w:r>
              <w:t>10</w:t>
            </w:r>
          </w:p>
        </w:tc>
        <w:tc>
          <w:tcPr>
            <w:tcW w:w="4320" w:type="dxa"/>
          </w:tcPr>
          <w:p w14:paraId="7B24F92E" w14:textId="77777777" w:rsidR="003E6EA7" w:rsidRDefault="00877260">
            <w:r>
              <w:t>Hernias</w:t>
            </w:r>
          </w:p>
        </w:tc>
      </w:tr>
      <w:tr w:rsidR="003E6EA7" w14:paraId="28BCAA0C" w14:textId="77777777">
        <w:tc>
          <w:tcPr>
            <w:tcW w:w="4320" w:type="dxa"/>
          </w:tcPr>
          <w:p w14:paraId="25A01478" w14:textId="77777777" w:rsidR="003E6EA7" w:rsidRDefault="00877260">
            <w:r>
              <w:t>11</w:t>
            </w:r>
          </w:p>
        </w:tc>
        <w:tc>
          <w:tcPr>
            <w:tcW w:w="4320" w:type="dxa"/>
          </w:tcPr>
          <w:p w14:paraId="093DF3BF" w14:textId="77777777" w:rsidR="003E6EA7" w:rsidRDefault="00877260">
            <w:proofErr w:type="spellStart"/>
            <w:r>
              <w:t>Oncología</w:t>
            </w:r>
            <w:proofErr w:type="spellEnd"/>
          </w:p>
        </w:tc>
      </w:tr>
      <w:tr w:rsidR="003E6EA7" w14:paraId="6F9B90B6" w14:textId="77777777">
        <w:tc>
          <w:tcPr>
            <w:tcW w:w="4320" w:type="dxa"/>
          </w:tcPr>
          <w:p w14:paraId="68D46905" w14:textId="77777777" w:rsidR="003E6EA7" w:rsidRDefault="00877260">
            <w:r>
              <w:t>12</w:t>
            </w:r>
          </w:p>
        </w:tc>
        <w:tc>
          <w:tcPr>
            <w:tcW w:w="4320" w:type="dxa"/>
          </w:tcPr>
          <w:p w14:paraId="37CDDCC7" w14:textId="77777777" w:rsidR="003E6EA7" w:rsidRDefault="00877260">
            <w:proofErr w:type="spellStart"/>
            <w:r>
              <w:t>Simulación</w:t>
            </w:r>
            <w:proofErr w:type="spellEnd"/>
            <w:r>
              <w:t xml:space="preserve">, </w:t>
            </w:r>
            <w:proofErr w:type="spellStart"/>
            <w:r>
              <w:t>educación</w:t>
            </w:r>
            <w:proofErr w:type="spellEnd"/>
          </w:p>
        </w:tc>
      </w:tr>
      <w:tr w:rsidR="003E6EA7" w14:paraId="4897A010" w14:textId="77777777">
        <w:tc>
          <w:tcPr>
            <w:tcW w:w="4320" w:type="dxa"/>
          </w:tcPr>
          <w:p w14:paraId="3E0B8ED4" w14:textId="77777777" w:rsidR="003E6EA7" w:rsidRDefault="00877260">
            <w:r>
              <w:t>13</w:t>
            </w:r>
          </w:p>
        </w:tc>
        <w:tc>
          <w:tcPr>
            <w:tcW w:w="4320" w:type="dxa"/>
          </w:tcPr>
          <w:p w14:paraId="5C732678" w14:textId="77777777" w:rsidR="003E6EA7" w:rsidRDefault="00877260">
            <w:r>
              <w:t>Trauma</w:t>
            </w:r>
          </w:p>
        </w:tc>
      </w:tr>
      <w:tr w:rsidR="003E6EA7" w14:paraId="0CE50BA6" w14:textId="77777777">
        <w:tc>
          <w:tcPr>
            <w:tcW w:w="4320" w:type="dxa"/>
          </w:tcPr>
          <w:p w14:paraId="7BE450D0" w14:textId="77777777" w:rsidR="003E6EA7" w:rsidRDefault="00877260">
            <w:r>
              <w:t>14</w:t>
            </w:r>
          </w:p>
        </w:tc>
        <w:tc>
          <w:tcPr>
            <w:tcW w:w="4320" w:type="dxa"/>
          </w:tcPr>
          <w:p w14:paraId="00FD34F3" w14:textId="77777777" w:rsidR="003E6EA7" w:rsidRDefault="00877260">
            <w:proofErr w:type="spellStart"/>
            <w:r>
              <w:t>Tórax</w:t>
            </w:r>
            <w:proofErr w:type="spellEnd"/>
          </w:p>
        </w:tc>
      </w:tr>
      <w:tr w:rsidR="003E6EA7" w14:paraId="332AA352" w14:textId="77777777">
        <w:tc>
          <w:tcPr>
            <w:tcW w:w="4320" w:type="dxa"/>
          </w:tcPr>
          <w:p w14:paraId="49FC89B7" w14:textId="77777777" w:rsidR="003E6EA7" w:rsidRDefault="00877260">
            <w:r>
              <w:t>15</w:t>
            </w:r>
          </w:p>
        </w:tc>
        <w:tc>
          <w:tcPr>
            <w:tcW w:w="4320" w:type="dxa"/>
          </w:tcPr>
          <w:p w14:paraId="783C0F7A" w14:textId="77777777" w:rsidR="003E6EA7" w:rsidRDefault="00877260">
            <w:r>
              <w:t>Vascular</w:t>
            </w:r>
          </w:p>
        </w:tc>
      </w:tr>
    </w:tbl>
    <w:p w14:paraId="17EFCFAA" w14:textId="77777777" w:rsidR="00F37245" w:rsidRDefault="00F37245">
      <w:pPr>
        <w:rPr>
          <w:rFonts w:ascii="Times New Roman" w:hAnsi="Times New Roman" w:cs="Times New Roman"/>
          <w:b/>
          <w:bCs/>
          <w:color w:val="00B050"/>
          <w:sz w:val="40"/>
          <w:szCs w:val="40"/>
          <w:u w:val="single"/>
          <w:lang w:val="es-CL"/>
        </w:rPr>
      </w:pPr>
      <w:bookmarkStart w:id="0" w:name="_Hlk176256764"/>
    </w:p>
    <w:p w14:paraId="442469F1" w14:textId="7AB28EE1" w:rsidR="00F37245" w:rsidRPr="006637EC" w:rsidRDefault="00F37245" w:rsidP="006637EC">
      <w:pPr>
        <w:ind w:left="720" w:firstLine="720"/>
        <w:rPr>
          <w:highlight w:val="green"/>
          <w:lang w:val="es-CL"/>
        </w:rPr>
      </w:pPr>
      <w:r>
        <w:rPr>
          <w:rFonts w:ascii="Times New Roman" w:hAnsi="Times New Roman" w:cs="Times New Roman"/>
          <w:b/>
          <w:bCs/>
          <w:color w:val="00B050"/>
          <w:sz w:val="40"/>
          <w:szCs w:val="40"/>
          <w:u w:val="single"/>
          <w:lang w:val="es-CL"/>
        </w:rPr>
        <w:t xml:space="preserve">1. </w:t>
      </w:r>
      <w:r w:rsidRPr="002C77CF">
        <w:rPr>
          <w:rFonts w:ascii="Times New Roman" w:hAnsi="Times New Roman" w:cs="Times New Roman"/>
          <w:b/>
          <w:bCs/>
          <w:color w:val="00B050"/>
          <w:sz w:val="40"/>
          <w:szCs w:val="40"/>
          <w:u w:val="single"/>
          <w:lang w:val="es-CL"/>
        </w:rPr>
        <w:t xml:space="preserve">CIRUGÍA </w:t>
      </w:r>
      <w:r w:rsidR="006637EC">
        <w:rPr>
          <w:rFonts w:ascii="Times New Roman" w:hAnsi="Times New Roman" w:cs="Times New Roman"/>
          <w:b/>
          <w:bCs/>
          <w:color w:val="00B050"/>
          <w:sz w:val="40"/>
          <w:szCs w:val="40"/>
          <w:u w:val="single"/>
          <w:lang w:val="es-CL"/>
        </w:rPr>
        <w:t>BARIÁTRICA</w:t>
      </w:r>
    </w:p>
    <w:p w14:paraId="72F61C66" w14:textId="08D73BF9" w:rsidR="003E6EA7" w:rsidRPr="006637EC" w:rsidRDefault="006C15D4" w:rsidP="00F37245">
      <w:pPr>
        <w:spacing w:after="0"/>
        <w:rPr>
          <w:rFonts w:ascii="Times New Roman" w:hAnsi="Times New Roman" w:cs="Times New Roman"/>
          <w:lang w:val="es-CL"/>
        </w:rPr>
      </w:pPr>
      <w:r w:rsidRPr="006637EC">
        <w:rPr>
          <w:rFonts w:ascii="Times New Roman" w:hAnsi="Times New Roman" w:cs="Times New Roman"/>
          <w:highlight w:val="green"/>
          <w:lang w:val="es-CL"/>
        </w:rPr>
        <w:t xml:space="preserve">Comentador: Dr. </w:t>
      </w:r>
    </w:p>
    <w:bookmarkEnd w:id="0"/>
    <w:p w14:paraId="66AC63B9" w14:textId="77777777" w:rsidR="003E6EA7" w:rsidRPr="00F37245" w:rsidRDefault="00877260" w:rsidP="00F37245">
      <w:pPr>
        <w:spacing w:after="0"/>
        <w:rPr>
          <w:rFonts w:ascii="Times New Roman" w:hAnsi="Times New Roman" w:cs="Times New Roman"/>
          <w:lang w:val="es-CL"/>
        </w:rPr>
      </w:pPr>
      <w:r w:rsidRPr="00F37245">
        <w:rPr>
          <w:rFonts w:ascii="Times New Roman" w:hAnsi="Times New Roman" w:cs="Times New Roman"/>
          <w:lang w:val="es-CL"/>
        </w:rPr>
        <w:t xml:space="preserve">1. INTUSUSCEPCIÓN TARDÍA DE ENTERO-ENTERO ANASTOMOSIS TRAS </w:t>
      </w:r>
      <w:proofErr w:type="gramStart"/>
      <w:r w:rsidRPr="00F37245">
        <w:rPr>
          <w:rFonts w:ascii="Times New Roman" w:hAnsi="Times New Roman" w:cs="Times New Roman"/>
          <w:lang w:val="es-CL"/>
        </w:rPr>
        <w:t>BYPASS</w:t>
      </w:r>
      <w:proofErr w:type="gramEnd"/>
      <w:r w:rsidRPr="00F37245">
        <w:rPr>
          <w:rFonts w:ascii="Times New Roman" w:hAnsi="Times New Roman" w:cs="Times New Roman"/>
          <w:lang w:val="es-CL"/>
        </w:rPr>
        <w:t xml:space="preserve"> GÁSTRICO: REPORTE DE UN CASO INUSUAL Y REVISIÓN DE LA LITERATURA</w:t>
      </w:r>
      <w:r w:rsidRPr="00F37245">
        <w:rPr>
          <w:rFonts w:ascii="Times New Roman" w:hAnsi="Times New Roman" w:cs="Times New Roman"/>
          <w:lang w:val="es-CL"/>
        </w:rPr>
        <w:br/>
        <w:t>Pascale Sallaberry S., Vicente Fernandez R., Leopoldo Díaz F.</w:t>
      </w:r>
      <w:r w:rsidRPr="00F37245">
        <w:rPr>
          <w:rFonts w:ascii="Times New Roman" w:hAnsi="Times New Roman" w:cs="Times New Roman"/>
          <w:lang w:val="es-CL"/>
        </w:rPr>
        <w:br/>
        <w:t>Universidad de los Andes</w:t>
      </w:r>
    </w:p>
    <w:p w14:paraId="7E7A94FB" w14:textId="77777777" w:rsidR="003E6EA7" w:rsidRPr="00F37245" w:rsidRDefault="00877260">
      <w:pPr>
        <w:rPr>
          <w:rFonts w:ascii="Times New Roman" w:hAnsi="Times New Roman" w:cs="Times New Roman"/>
          <w:lang w:val="es-CL"/>
        </w:rPr>
      </w:pPr>
      <w:r w:rsidRPr="00F37245">
        <w:rPr>
          <w:rFonts w:ascii="Times New Roman" w:hAnsi="Times New Roman" w:cs="Times New Roman"/>
          <w:lang w:val="es-CL"/>
        </w:rPr>
        <w:t xml:space="preserve">2. PERFORACIÓN DE VÍSCERA HUECA SECUNDARIA A ESTENOSIS YEYUNAL POSTERIOR A TROMBOSIS PORTO MESENTÉRICA EN CONTEXTO DE GASTRECTOMÍA EN MANGA LAPAROSCÓPICA. </w:t>
      </w:r>
      <w:r w:rsidRPr="00F37245">
        <w:rPr>
          <w:rFonts w:ascii="Times New Roman" w:hAnsi="Times New Roman" w:cs="Times New Roman"/>
          <w:lang w:val="es-CL"/>
        </w:rPr>
        <w:br/>
        <w:t xml:space="preserve">Constanza Alarcón, Nidia </w:t>
      </w:r>
      <w:proofErr w:type="spellStart"/>
      <w:r w:rsidRPr="00F37245">
        <w:rPr>
          <w:rFonts w:ascii="Times New Roman" w:hAnsi="Times New Roman" w:cs="Times New Roman"/>
          <w:lang w:val="es-CL"/>
        </w:rPr>
        <w:t>Vukasovic</w:t>
      </w:r>
      <w:proofErr w:type="spellEnd"/>
      <w:r w:rsidRPr="00F37245">
        <w:rPr>
          <w:rFonts w:ascii="Times New Roman" w:hAnsi="Times New Roman" w:cs="Times New Roman"/>
          <w:lang w:val="es-CL"/>
        </w:rPr>
        <w:t>, Francisca Morales, Pedro Amat, José Amat, Marco Vargas</w:t>
      </w:r>
      <w:r w:rsidRPr="00F37245">
        <w:rPr>
          <w:rFonts w:ascii="Times New Roman" w:hAnsi="Times New Roman" w:cs="Times New Roman"/>
          <w:lang w:val="es-CL"/>
        </w:rPr>
        <w:br/>
        <w:t>Clínica Dávila y Hospital San José</w:t>
      </w:r>
    </w:p>
    <w:p w14:paraId="3FB26D26" w14:textId="77777777" w:rsidR="003E6EA7" w:rsidRPr="00F37245" w:rsidRDefault="00877260">
      <w:pPr>
        <w:rPr>
          <w:rFonts w:ascii="Times New Roman" w:hAnsi="Times New Roman" w:cs="Times New Roman"/>
          <w:lang w:val="es-CL"/>
        </w:rPr>
      </w:pPr>
      <w:r w:rsidRPr="00F37245">
        <w:rPr>
          <w:rFonts w:ascii="Times New Roman" w:hAnsi="Times New Roman" w:cs="Times New Roman"/>
          <w:lang w:val="es-CL"/>
        </w:rPr>
        <w:t>3. INTUSUSCEPCIÓN INTESTINAL POSTERIOR A BPGL EN Y DE ROUX EN EL POSTPARTO INMEDIATO CON RECONSTRUCCIÓN DE Y DE ROUX AL ESTÓMAGO EXCLUIDO</w:t>
      </w:r>
      <w:r w:rsidRPr="00F37245">
        <w:rPr>
          <w:rFonts w:ascii="Times New Roman" w:hAnsi="Times New Roman" w:cs="Times New Roman"/>
          <w:lang w:val="es-CL"/>
        </w:rPr>
        <w:br/>
        <w:t>Francisco Rodríguez V.1; Rubén Lima F.1; José Salazar V.1; Francisco Gálvez P.2</w:t>
      </w:r>
      <w:r w:rsidRPr="00F37245">
        <w:rPr>
          <w:rFonts w:ascii="Times New Roman" w:hAnsi="Times New Roman" w:cs="Times New Roman"/>
          <w:lang w:val="es-CL"/>
        </w:rPr>
        <w:br/>
        <w:t xml:space="preserve">1Departamento de Cirugía Clínica RedSalud Elqui; 2Departamento de Ginecología y Obstetricia Clínica RedSalud Elqui </w:t>
      </w:r>
    </w:p>
    <w:p w14:paraId="1A595293" w14:textId="3C8D926B" w:rsidR="00857F98" w:rsidRPr="006637EC" w:rsidRDefault="006C15D4" w:rsidP="006637EC">
      <w:pPr>
        <w:spacing w:after="0"/>
        <w:rPr>
          <w:rFonts w:ascii="Times New Roman" w:hAnsi="Times New Roman" w:cs="Times New Roman"/>
          <w:lang w:val="es-CL"/>
        </w:rPr>
      </w:pPr>
      <w:r w:rsidRPr="006637EC">
        <w:rPr>
          <w:rFonts w:ascii="Times New Roman" w:hAnsi="Times New Roman" w:cs="Times New Roman"/>
          <w:highlight w:val="green"/>
          <w:lang w:val="es-CL"/>
        </w:rPr>
        <w:t xml:space="preserve">Comentador: Dr. </w:t>
      </w:r>
    </w:p>
    <w:p w14:paraId="3B123055" w14:textId="77777777" w:rsidR="003E6EA7" w:rsidRPr="00F37245" w:rsidRDefault="00877260" w:rsidP="006637EC">
      <w:pPr>
        <w:spacing w:after="0"/>
        <w:rPr>
          <w:rFonts w:ascii="Times New Roman" w:hAnsi="Times New Roman" w:cs="Times New Roman"/>
          <w:lang w:val="es-CL"/>
        </w:rPr>
      </w:pPr>
      <w:r w:rsidRPr="00F37245">
        <w:rPr>
          <w:rFonts w:ascii="Times New Roman" w:hAnsi="Times New Roman" w:cs="Times New Roman"/>
          <w:lang w:val="es-CL"/>
        </w:rPr>
        <w:t xml:space="preserve">4. TROMBOSIS PORTAL POST </w:t>
      </w:r>
      <w:proofErr w:type="gramStart"/>
      <w:r w:rsidRPr="00F37245">
        <w:rPr>
          <w:rFonts w:ascii="Times New Roman" w:hAnsi="Times New Roman" w:cs="Times New Roman"/>
          <w:lang w:val="es-CL"/>
        </w:rPr>
        <w:t>BYPASS</w:t>
      </w:r>
      <w:proofErr w:type="gramEnd"/>
      <w:r w:rsidRPr="00F37245">
        <w:rPr>
          <w:rFonts w:ascii="Times New Roman" w:hAnsi="Times New Roman" w:cs="Times New Roman"/>
          <w:lang w:val="es-CL"/>
        </w:rPr>
        <w:t xml:space="preserve"> GÁSTRICO, A PROPÓSITO DE UN CASO.</w:t>
      </w:r>
      <w:r w:rsidRPr="00F37245">
        <w:rPr>
          <w:rFonts w:ascii="Times New Roman" w:hAnsi="Times New Roman" w:cs="Times New Roman"/>
          <w:lang w:val="es-CL"/>
        </w:rPr>
        <w:br/>
        <w:t>Julian Cristi M., Hélène François C., María de los Ángeles Guitart A., Ignacio Gutiérrez M., Catalina Fuentes P., Diego Valenzuela</w:t>
      </w:r>
      <w:r w:rsidRPr="00F37245">
        <w:rPr>
          <w:rFonts w:ascii="Times New Roman" w:hAnsi="Times New Roman" w:cs="Times New Roman"/>
          <w:lang w:val="es-CL"/>
        </w:rPr>
        <w:br/>
      </w:r>
      <w:proofErr w:type="spellStart"/>
      <w:r w:rsidRPr="00F37245">
        <w:rPr>
          <w:rFonts w:ascii="Times New Roman" w:hAnsi="Times New Roman" w:cs="Times New Roman"/>
          <w:lang w:val="es-CL"/>
        </w:rPr>
        <w:t>clinica</w:t>
      </w:r>
      <w:proofErr w:type="spellEnd"/>
      <w:r w:rsidRPr="00F37245">
        <w:rPr>
          <w:rFonts w:ascii="Times New Roman" w:hAnsi="Times New Roman" w:cs="Times New Roman"/>
          <w:lang w:val="es-CL"/>
        </w:rPr>
        <w:t xml:space="preserve"> </w:t>
      </w:r>
      <w:proofErr w:type="spellStart"/>
      <w:r w:rsidRPr="00F37245">
        <w:rPr>
          <w:rFonts w:ascii="Times New Roman" w:hAnsi="Times New Roman" w:cs="Times New Roman"/>
          <w:lang w:val="es-CL"/>
        </w:rPr>
        <w:t>davila</w:t>
      </w:r>
      <w:proofErr w:type="spellEnd"/>
    </w:p>
    <w:p w14:paraId="43D50B70" w14:textId="4C010D7F" w:rsidR="003E6EA7" w:rsidRPr="00F37245" w:rsidRDefault="00877260">
      <w:pPr>
        <w:rPr>
          <w:rFonts w:ascii="Times New Roman" w:hAnsi="Times New Roman" w:cs="Times New Roman"/>
          <w:lang w:val="es-CL"/>
        </w:rPr>
      </w:pPr>
      <w:r w:rsidRPr="00F37245">
        <w:rPr>
          <w:rFonts w:ascii="Times New Roman" w:hAnsi="Times New Roman" w:cs="Times New Roman"/>
          <w:lang w:val="es-CL"/>
        </w:rPr>
        <w:t>5. FILTRACION POSTGASTRECTOMIA VERTICAL EN MANGA LAPAROSCOPICA REPORTE DE CASO.</w:t>
      </w:r>
      <w:r w:rsidRPr="00F37245">
        <w:rPr>
          <w:rFonts w:ascii="Times New Roman" w:hAnsi="Times New Roman" w:cs="Times New Roman"/>
          <w:lang w:val="es-CL"/>
        </w:rPr>
        <w:br/>
        <w:t xml:space="preserve">José Rodríguez, Héctor Rivas, Daniel Jardel </w:t>
      </w:r>
      <w:r w:rsidRPr="00F37245">
        <w:rPr>
          <w:rFonts w:ascii="Times New Roman" w:hAnsi="Times New Roman" w:cs="Times New Roman"/>
          <w:lang w:val="es-CL"/>
        </w:rPr>
        <w:br/>
        <w:t>Universidad Diego Portales</w:t>
      </w:r>
    </w:p>
    <w:p w14:paraId="5F24AA5E" w14:textId="77777777" w:rsidR="003E6EA7" w:rsidRPr="00F37245" w:rsidRDefault="00877260">
      <w:pPr>
        <w:rPr>
          <w:rFonts w:ascii="Times New Roman" w:hAnsi="Times New Roman" w:cs="Times New Roman"/>
          <w:lang w:val="es-CL"/>
        </w:rPr>
      </w:pPr>
      <w:r w:rsidRPr="00F37245">
        <w:rPr>
          <w:rFonts w:ascii="Times New Roman" w:hAnsi="Times New Roman" w:cs="Times New Roman"/>
          <w:lang w:val="es-CL"/>
        </w:rPr>
        <w:t>6. OBSTRUCCIÓN DE INTESTINO DELGADO SECUNDARIA A MIGRACIÓN DE BALÓN GÁSTRICO. REPORTE DE UN CASO.</w:t>
      </w:r>
      <w:r w:rsidRPr="00F37245">
        <w:rPr>
          <w:rFonts w:ascii="Times New Roman" w:hAnsi="Times New Roman" w:cs="Times New Roman"/>
          <w:lang w:val="es-CL"/>
        </w:rPr>
        <w:br/>
        <w:t>Hans Urquhart Carreño, Kristian Grego Parra, Jose Tomas Jofre, Fernanda Galdames</w:t>
      </w:r>
      <w:r w:rsidRPr="00F37245">
        <w:rPr>
          <w:rFonts w:ascii="Times New Roman" w:hAnsi="Times New Roman" w:cs="Times New Roman"/>
          <w:lang w:val="es-CL"/>
        </w:rPr>
        <w:br/>
        <w:t xml:space="preserve">Hospital de </w:t>
      </w:r>
      <w:proofErr w:type="spellStart"/>
      <w:r w:rsidRPr="00F37245">
        <w:rPr>
          <w:rFonts w:ascii="Times New Roman" w:hAnsi="Times New Roman" w:cs="Times New Roman"/>
          <w:lang w:val="es-CL"/>
        </w:rPr>
        <w:t>Quilpue</w:t>
      </w:r>
      <w:proofErr w:type="spellEnd"/>
    </w:p>
    <w:p w14:paraId="234EFD35" w14:textId="3904B7BE" w:rsidR="00857F98" w:rsidRPr="00F37245" w:rsidRDefault="006C15D4" w:rsidP="006637EC">
      <w:pPr>
        <w:spacing w:after="0"/>
        <w:rPr>
          <w:rFonts w:ascii="Times New Roman" w:hAnsi="Times New Roman" w:cs="Times New Roman"/>
          <w:highlight w:val="green"/>
          <w:lang w:val="es-CL"/>
        </w:rPr>
      </w:pPr>
      <w:r w:rsidRPr="00F37245">
        <w:rPr>
          <w:rFonts w:ascii="Times New Roman" w:hAnsi="Times New Roman" w:cs="Times New Roman"/>
          <w:highlight w:val="green"/>
          <w:lang w:val="es-CL"/>
        </w:rPr>
        <w:t xml:space="preserve">Comentador: Dr. </w:t>
      </w:r>
    </w:p>
    <w:p w14:paraId="1CA8BA75" w14:textId="77777777" w:rsidR="003E6EA7" w:rsidRPr="00F37245" w:rsidRDefault="00877260" w:rsidP="006637EC">
      <w:pPr>
        <w:spacing w:after="0"/>
        <w:rPr>
          <w:rFonts w:ascii="Times New Roman" w:hAnsi="Times New Roman" w:cs="Times New Roman"/>
          <w:lang w:val="es-CL"/>
        </w:rPr>
      </w:pPr>
      <w:r w:rsidRPr="00F37245">
        <w:rPr>
          <w:rFonts w:ascii="Times New Roman" w:hAnsi="Times New Roman" w:cs="Times New Roman"/>
          <w:lang w:val="es-CL"/>
        </w:rPr>
        <w:t xml:space="preserve">7. INTUSUSCEPCIÓN INTESTINAL POSTERIOR A </w:t>
      </w:r>
      <w:proofErr w:type="gramStart"/>
      <w:r w:rsidRPr="00F37245">
        <w:rPr>
          <w:rFonts w:ascii="Times New Roman" w:hAnsi="Times New Roman" w:cs="Times New Roman"/>
          <w:lang w:val="es-CL"/>
        </w:rPr>
        <w:t>BYPASS</w:t>
      </w:r>
      <w:proofErr w:type="gramEnd"/>
      <w:r w:rsidRPr="00F37245">
        <w:rPr>
          <w:rFonts w:ascii="Times New Roman" w:hAnsi="Times New Roman" w:cs="Times New Roman"/>
          <w:lang w:val="es-CL"/>
        </w:rPr>
        <w:t xml:space="preserve"> GÁSTRICO A PROPÓSITO DE UN CASO</w:t>
      </w:r>
      <w:r w:rsidRPr="00F37245">
        <w:rPr>
          <w:rFonts w:ascii="Times New Roman" w:hAnsi="Times New Roman" w:cs="Times New Roman"/>
          <w:lang w:val="es-CL"/>
        </w:rPr>
        <w:br/>
        <w:t xml:space="preserve">Ignacio Muñoz R., Constanza </w:t>
      </w:r>
      <w:proofErr w:type="spellStart"/>
      <w:r w:rsidRPr="00F37245">
        <w:rPr>
          <w:rFonts w:ascii="Times New Roman" w:hAnsi="Times New Roman" w:cs="Times New Roman"/>
          <w:lang w:val="es-CL"/>
        </w:rPr>
        <w:t>Laplagne</w:t>
      </w:r>
      <w:proofErr w:type="spellEnd"/>
      <w:r w:rsidRPr="00F37245">
        <w:rPr>
          <w:rFonts w:ascii="Times New Roman" w:hAnsi="Times New Roman" w:cs="Times New Roman"/>
          <w:lang w:val="es-CL"/>
        </w:rPr>
        <w:t xml:space="preserve"> J., Erick Magariños E.</w:t>
      </w:r>
      <w:r w:rsidRPr="00F37245">
        <w:rPr>
          <w:rFonts w:ascii="Times New Roman" w:hAnsi="Times New Roman" w:cs="Times New Roman"/>
          <w:lang w:val="es-CL"/>
        </w:rPr>
        <w:br/>
        <w:t>Clínica Dávila. Universidad Diego Portales</w:t>
      </w:r>
    </w:p>
    <w:p w14:paraId="7B95DDAA" w14:textId="77777777" w:rsidR="006637EC" w:rsidRDefault="006637EC">
      <w:pPr>
        <w:rPr>
          <w:rFonts w:ascii="Times New Roman" w:hAnsi="Times New Roman" w:cs="Times New Roman"/>
          <w:lang w:val="es-CL"/>
        </w:rPr>
      </w:pPr>
    </w:p>
    <w:p w14:paraId="1005D9F9" w14:textId="0CA04579" w:rsidR="003E6EA7" w:rsidRPr="00F37245" w:rsidRDefault="00877260">
      <w:pPr>
        <w:rPr>
          <w:rFonts w:ascii="Times New Roman" w:hAnsi="Times New Roman" w:cs="Times New Roman"/>
          <w:lang w:val="es-CL"/>
        </w:rPr>
      </w:pPr>
      <w:r w:rsidRPr="00F37245">
        <w:rPr>
          <w:rFonts w:ascii="Times New Roman" w:hAnsi="Times New Roman" w:cs="Times New Roman"/>
          <w:lang w:val="es-CL"/>
        </w:rPr>
        <w:lastRenderedPageBreak/>
        <w:t>8. ASOCIACIÓN DE ACTIVIDAD LABORAL EN LA PÉRDIDA DE PESO POSTERIOR A MANGA GÁSTRICA</w:t>
      </w:r>
      <w:r w:rsidRPr="00F37245">
        <w:rPr>
          <w:rFonts w:ascii="Times New Roman" w:hAnsi="Times New Roman" w:cs="Times New Roman"/>
          <w:lang w:val="es-CL"/>
        </w:rPr>
        <w:br/>
        <w:t xml:space="preserve">Vicente Fernández R, Sebastián Aravena Á, Natalia Villalon, Won </w:t>
      </w:r>
      <w:proofErr w:type="spellStart"/>
      <w:r w:rsidRPr="00F37245">
        <w:rPr>
          <w:rFonts w:ascii="Times New Roman" w:hAnsi="Times New Roman" w:cs="Times New Roman"/>
          <w:lang w:val="es-CL"/>
        </w:rPr>
        <w:t>Hee</w:t>
      </w:r>
      <w:proofErr w:type="spellEnd"/>
      <w:r w:rsidRPr="00F37245">
        <w:rPr>
          <w:rFonts w:ascii="Times New Roman" w:hAnsi="Times New Roman" w:cs="Times New Roman"/>
          <w:lang w:val="es-CL"/>
        </w:rPr>
        <w:t xml:space="preserve"> </w:t>
      </w:r>
      <w:proofErr w:type="spellStart"/>
      <w:proofErr w:type="gramStart"/>
      <w:r w:rsidRPr="00F37245">
        <w:rPr>
          <w:rFonts w:ascii="Times New Roman" w:hAnsi="Times New Roman" w:cs="Times New Roman"/>
          <w:lang w:val="es-CL"/>
        </w:rPr>
        <w:t>Kim,Cristóbal</w:t>
      </w:r>
      <w:proofErr w:type="spellEnd"/>
      <w:proofErr w:type="gramEnd"/>
      <w:r w:rsidRPr="00F37245">
        <w:rPr>
          <w:rFonts w:ascii="Times New Roman" w:hAnsi="Times New Roman" w:cs="Times New Roman"/>
          <w:lang w:val="es-CL"/>
        </w:rPr>
        <w:t xml:space="preserve"> Ignacio Villalón Parra, Andrés Ponce S, Fernando Muñoz.</w:t>
      </w:r>
      <w:r w:rsidRPr="00F37245">
        <w:rPr>
          <w:rFonts w:ascii="Times New Roman" w:hAnsi="Times New Roman" w:cs="Times New Roman"/>
          <w:lang w:val="es-CL"/>
        </w:rPr>
        <w:br/>
        <w:t>Hospital Militar de Santiago, Universidad de los Andes</w:t>
      </w:r>
    </w:p>
    <w:p w14:paraId="34BCC475" w14:textId="479FFF2D" w:rsidR="003E6EA7" w:rsidRPr="006637EC" w:rsidRDefault="00877260" w:rsidP="006637EC">
      <w:pPr>
        <w:rPr>
          <w:rFonts w:ascii="Times New Roman" w:hAnsi="Times New Roman" w:cs="Times New Roman"/>
          <w:lang w:val="es-CL"/>
        </w:rPr>
      </w:pPr>
      <w:r w:rsidRPr="00F37245">
        <w:rPr>
          <w:rFonts w:ascii="Times New Roman" w:hAnsi="Times New Roman" w:cs="Times New Roman"/>
          <w:lang w:val="es-CL"/>
        </w:rPr>
        <w:t xml:space="preserve">9. STRIPPING ESOFÁGICO COMO COMPLICACIÓN POST GASTRECTOMÍA VERTICAL EN MANGA. REPORTE DE CASO </w:t>
      </w:r>
      <w:r w:rsidRPr="00F37245">
        <w:rPr>
          <w:rFonts w:ascii="Times New Roman" w:hAnsi="Times New Roman" w:cs="Times New Roman"/>
          <w:lang w:val="es-CL"/>
        </w:rPr>
        <w:br/>
        <w:t xml:space="preserve">Camila Sotomayor L., Nicolás Quezada S., Herta Sagredo T., Alberto Espino E., Hugo Richter R. </w:t>
      </w:r>
      <w:r w:rsidRPr="00F37245">
        <w:rPr>
          <w:rFonts w:ascii="Times New Roman" w:hAnsi="Times New Roman" w:cs="Times New Roman"/>
          <w:lang w:val="es-CL"/>
        </w:rPr>
        <w:br/>
        <w:t>Departamento Cirugía Digestiva Pontificia Universidad Católica de Chile</w:t>
      </w:r>
    </w:p>
    <w:p w14:paraId="71FE700D" w14:textId="05495B56" w:rsidR="00F37245" w:rsidRPr="00F37245" w:rsidRDefault="006637EC" w:rsidP="006637EC">
      <w:pPr>
        <w:ind w:firstLine="720"/>
        <w:rPr>
          <w:lang w:val="es-CL"/>
        </w:rPr>
      </w:pPr>
      <w:r>
        <w:rPr>
          <w:rFonts w:ascii="Times New Roman" w:hAnsi="Times New Roman" w:cs="Times New Roman"/>
          <w:b/>
          <w:bCs/>
          <w:color w:val="00B050"/>
          <w:sz w:val="40"/>
          <w:szCs w:val="40"/>
          <w:u w:val="single"/>
          <w:lang w:val="es-CL"/>
        </w:rPr>
        <w:t xml:space="preserve">2. </w:t>
      </w:r>
      <w:r w:rsidR="00F37245" w:rsidRPr="002C77CF">
        <w:rPr>
          <w:rFonts w:ascii="Times New Roman" w:hAnsi="Times New Roman" w:cs="Times New Roman"/>
          <w:b/>
          <w:bCs/>
          <w:color w:val="00B050"/>
          <w:sz w:val="40"/>
          <w:szCs w:val="40"/>
          <w:u w:val="single"/>
          <w:lang w:val="es-CL"/>
        </w:rPr>
        <w:t>CIRUGÍA DE</w:t>
      </w:r>
      <w:r>
        <w:rPr>
          <w:rFonts w:ascii="Times New Roman" w:hAnsi="Times New Roman" w:cs="Times New Roman"/>
          <w:b/>
          <w:bCs/>
          <w:color w:val="00B050"/>
          <w:sz w:val="40"/>
          <w:szCs w:val="40"/>
          <w:u w:val="single"/>
          <w:lang w:val="es-CL"/>
        </w:rPr>
        <w:t xml:space="preserve"> CABEZA Y CUELLO</w:t>
      </w:r>
    </w:p>
    <w:p w14:paraId="48C979F2" w14:textId="6350F2C9" w:rsidR="003E6EA7" w:rsidRPr="006637EC" w:rsidRDefault="006C15D4" w:rsidP="006637EC">
      <w:pPr>
        <w:spacing w:after="0"/>
        <w:rPr>
          <w:rFonts w:ascii="Times New Roman" w:hAnsi="Times New Roman" w:cs="Times New Roman"/>
          <w:lang w:val="es-CL"/>
        </w:rPr>
      </w:pPr>
      <w:r w:rsidRPr="006637EC">
        <w:rPr>
          <w:rFonts w:ascii="Times New Roman" w:hAnsi="Times New Roman" w:cs="Times New Roman"/>
          <w:highlight w:val="green"/>
          <w:lang w:val="es-CL"/>
        </w:rPr>
        <w:t xml:space="preserve">Comentador: Dr. </w:t>
      </w:r>
    </w:p>
    <w:p w14:paraId="745810A7" w14:textId="77777777" w:rsidR="003E6EA7" w:rsidRPr="006637EC" w:rsidRDefault="00877260" w:rsidP="006637EC">
      <w:pPr>
        <w:spacing w:after="0"/>
        <w:rPr>
          <w:rFonts w:ascii="Times New Roman" w:hAnsi="Times New Roman" w:cs="Times New Roman"/>
          <w:lang w:val="es-CL"/>
        </w:rPr>
      </w:pPr>
      <w:r w:rsidRPr="006637EC">
        <w:rPr>
          <w:rFonts w:ascii="Times New Roman" w:hAnsi="Times New Roman" w:cs="Times New Roman"/>
          <w:lang w:val="es-CL"/>
        </w:rPr>
        <w:t>10. CÁNCER DE TIROIDES PRIMARIO OCULTO: NÓDULO MALIGNO EN QUISTE DE CONDUCTO TIROGLOSO</w:t>
      </w:r>
      <w:r w:rsidRPr="006637EC">
        <w:rPr>
          <w:rFonts w:ascii="Times New Roman" w:hAnsi="Times New Roman" w:cs="Times New Roman"/>
          <w:lang w:val="es-CL"/>
        </w:rPr>
        <w:br/>
        <w:t>Francisca Briceño M., Javiera Berríos H., Andres Steuer H., Leonardo Cárcamo G.</w:t>
      </w:r>
      <w:r w:rsidRPr="006637EC">
        <w:rPr>
          <w:rFonts w:ascii="Times New Roman" w:hAnsi="Times New Roman" w:cs="Times New Roman"/>
          <w:lang w:val="es-CL"/>
        </w:rPr>
        <w:br/>
        <w:t xml:space="preserve">Universidad Austral de Chile </w:t>
      </w:r>
    </w:p>
    <w:p w14:paraId="4A3A06AA" w14:textId="77777777" w:rsidR="006637EC" w:rsidRPr="006637EC" w:rsidRDefault="006637EC">
      <w:pPr>
        <w:rPr>
          <w:rFonts w:ascii="Times New Roman" w:hAnsi="Times New Roman" w:cs="Times New Roman"/>
          <w:sz w:val="16"/>
          <w:szCs w:val="16"/>
          <w:lang w:val="es-CL"/>
        </w:rPr>
      </w:pPr>
    </w:p>
    <w:p w14:paraId="7183CB67" w14:textId="7193B2AA" w:rsidR="003E6EA7" w:rsidRPr="006637EC" w:rsidRDefault="00877260">
      <w:pPr>
        <w:rPr>
          <w:rFonts w:ascii="Times New Roman" w:hAnsi="Times New Roman" w:cs="Times New Roman"/>
          <w:lang w:val="es-CL"/>
        </w:rPr>
      </w:pPr>
      <w:r w:rsidRPr="006637EC">
        <w:rPr>
          <w:rFonts w:ascii="Times New Roman" w:hAnsi="Times New Roman" w:cs="Times New Roman"/>
          <w:lang w:val="es-CL"/>
        </w:rPr>
        <w:t xml:space="preserve">11. SERIE DE CASOS DE TUMOR FIBROSO SOLITARIO EN CABEZA Y CUELLO, UN DIAGNÓSTICO INFRECUENTE. </w:t>
      </w:r>
      <w:r w:rsidRPr="006637EC">
        <w:rPr>
          <w:rFonts w:ascii="Times New Roman" w:hAnsi="Times New Roman" w:cs="Times New Roman"/>
          <w:lang w:val="es-CL"/>
        </w:rPr>
        <w:br/>
        <w:t xml:space="preserve">Verónica Hamilton Miranda, Josefa </w:t>
      </w:r>
      <w:proofErr w:type="spellStart"/>
      <w:r w:rsidRPr="006637EC">
        <w:rPr>
          <w:rFonts w:ascii="Times New Roman" w:hAnsi="Times New Roman" w:cs="Times New Roman"/>
          <w:lang w:val="es-CL"/>
        </w:rPr>
        <w:t>Ribao</w:t>
      </w:r>
      <w:proofErr w:type="spellEnd"/>
      <w:r w:rsidRPr="006637EC">
        <w:rPr>
          <w:rFonts w:ascii="Times New Roman" w:hAnsi="Times New Roman" w:cs="Times New Roman"/>
          <w:lang w:val="es-CL"/>
        </w:rPr>
        <w:t xml:space="preserve"> Bravo, Daniel Rappoport Wurgaft, Ingrid Plass Del Corral, </w:t>
      </w:r>
      <w:proofErr w:type="spellStart"/>
      <w:r w:rsidRPr="006637EC">
        <w:rPr>
          <w:rFonts w:ascii="Times New Roman" w:hAnsi="Times New Roman" w:cs="Times New Roman"/>
          <w:lang w:val="es-CL"/>
        </w:rPr>
        <w:t>Jeanie</w:t>
      </w:r>
      <w:proofErr w:type="spellEnd"/>
      <w:r w:rsidRPr="006637EC">
        <w:rPr>
          <w:rFonts w:ascii="Times New Roman" w:hAnsi="Times New Roman" w:cs="Times New Roman"/>
          <w:lang w:val="es-CL"/>
        </w:rPr>
        <w:t xml:space="preserve"> </w:t>
      </w:r>
      <w:proofErr w:type="spellStart"/>
      <w:r w:rsidRPr="006637EC">
        <w:rPr>
          <w:rFonts w:ascii="Times New Roman" w:hAnsi="Times New Roman" w:cs="Times New Roman"/>
          <w:lang w:val="es-CL"/>
        </w:rPr>
        <w:t>Slater</w:t>
      </w:r>
      <w:proofErr w:type="spellEnd"/>
      <w:r w:rsidRPr="006637EC">
        <w:rPr>
          <w:rFonts w:ascii="Times New Roman" w:hAnsi="Times New Roman" w:cs="Times New Roman"/>
          <w:lang w:val="es-CL"/>
        </w:rPr>
        <w:t>, Felipe Capdeville Fuenzalida, Fabio Valdés Gutiérrez, Arturo Madrid Moyano</w:t>
      </w:r>
      <w:r w:rsidRPr="006637EC">
        <w:rPr>
          <w:rFonts w:ascii="Times New Roman" w:hAnsi="Times New Roman" w:cs="Times New Roman"/>
          <w:lang w:val="es-CL"/>
        </w:rPr>
        <w:br/>
        <w:t>Clínica Alemana de Santiago</w:t>
      </w:r>
    </w:p>
    <w:p w14:paraId="681F2E9E" w14:textId="77777777" w:rsidR="003E6EA7" w:rsidRPr="006637EC" w:rsidRDefault="00877260">
      <w:pPr>
        <w:rPr>
          <w:rFonts w:ascii="Times New Roman" w:hAnsi="Times New Roman" w:cs="Times New Roman"/>
          <w:lang w:val="es-CL"/>
        </w:rPr>
      </w:pPr>
      <w:r w:rsidRPr="006637EC">
        <w:rPr>
          <w:rFonts w:ascii="Times New Roman" w:hAnsi="Times New Roman" w:cs="Times New Roman"/>
          <w:lang w:val="es-CL"/>
        </w:rPr>
        <w:t>12. MELANOMA EN PILOMATRIXOMA PIGMENTADO, UNA ENTIDAD INFRECUENTE.</w:t>
      </w:r>
      <w:r w:rsidRPr="006637EC">
        <w:rPr>
          <w:rFonts w:ascii="Times New Roman" w:hAnsi="Times New Roman" w:cs="Times New Roman"/>
          <w:lang w:val="es-CL"/>
        </w:rPr>
        <w:br/>
        <w:t xml:space="preserve">Claudia Salazar F, Lucas Fuenzalida M, Camilo Huerta M, Valentina Nuñez P, Javiera Araya S, Florencia </w:t>
      </w:r>
      <w:proofErr w:type="spellStart"/>
      <w:r w:rsidRPr="006637EC">
        <w:rPr>
          <w:rFonts w:ascii="Times New Roman" w:hAnsi="Times New Roman" w:cs="Times New Roman"/>
          <w:lang w:val="es-CL"/>
        </w:rPr>
        <w:t>Danioni</w:t>
      </w:r>
      <w:proofErr w:type="spellEnd"/>
      <w:r w:rsidRPr="006637EC">
        <w:rPr>
          <w:rFonts w:ascii="Times New Roman" w:hAnsi="Times New Roman" w:cs="Times New Roman"/>
          <w:lang w:val="es-CL"/>
        </w:rPr>
        <w:t xml:space="preserve"> H, Patricio Gac E.</w:t>
      </w:r>
      <w:r w:rsidRPr="006637EC">
        <w:rPr>
          <w:rFonts w:ascii="Times New Roman" w:hAnsi="Times New Roman" w:cs="Times New Roman"/>
          <w:lang w:val="es-CL"/>
        </w:rPr>
        <w:br/>
        <w:t xml:space="preserve">Hospital </w:t>
      </w:r>
      <w:proofErr w:type="spellStart"/>
      <w:r w:rsidRPr="006637EC">
        <w:rPr>
          <w:rFonts w:ascii="Times New Roman" w:hAnsi="Times New Roman" w:cs="Times New Roman"/>
          <w:lang w:val="es-CL"/>
        </w:rPr>
        <w:t>Clinico</w:t>
      </w:r>
      <w:proofErr w:type="spellEnd"/>
      <w:r w:rsidRPr="006637EC">
        <w:rPr>
          <w:rFonts w:ascii="Times New Roman" w:hAnsi="Times New Roman" w:cs="Times New Roman"/>
          <w:lang w:val="es-CL"/>
        </w:rPr>
        <w:t xml:space="preserve"> de la Universidad de Chile</w:t>
      </w:r>
    </w:p>
    <w:p w14:paraId="10AA0821" w14:textId="26B21982" w:rsidR="00857F98" w:rsidRPr="006637EC" w:rsidRDefault="006C15D4" w:rsidP="006637EC">
      <w:pPr>
        <w:spacing w:after="0"/>
        <w:rPr>
          <w:rFonts w:ascii="Times New Roman" w:hAnsi="Times New Roman" w:cs="Times New Roman"/>
          <w:lang w:val="es-CL"/>
        </w:rPr>
      </w:pPr>
      <w:r w:rsidRPr="006637EC">
        <w:rPr>
          <w:rFonts w:ascii="Times New Roman" w:hAnsi="Times New Roman" w:cs="Times New Roman"/>
          <w:highlight w:val="green"/>
          <w:lang w:val="es-CL"/>
        </w:rPr>
        <w:t xml:space="preserve">Comentador: Dr. </w:t>
      </w:r>
    </w:p>
    <w:p w14:paraId="0F4C5B83" w14:textId="6FA30B6E" w:rsidR="003E6EA7" w:rsidRPr="006637EC" w:rsidRDefault="00877260" w:rsidP="006637EC">
      <w:pPr>
        <w:spacing w:after="0"/>
        <w:rPr>
          <w:rFonts w:ascii="Times New Roman" w:hAnsi="Times New Roman" w:cs="Times New Roman"/>
          <w:lang w:val="es-CL"/>
        </w:rPr>
      </w:pPr>
      <w:r w:rsidRPr="006637EC">
        <w:rPr>
          <w:rFonts w:ascii="Times New Roman" w:hAnsi="Times New Roman" w:cs="Times New Roman"/>
          <w:lang w:val="es-CL"/>
        </w:rPr>
        <w:t>13. METÁSTASIS DE MELANOMA EN ESÓFAGO: REPORTE DE CASO</w:t>
      </w:r>
      <w:r w:rsidRPr="006637EC">
        <w:rPr>
          <w:rFonts w:ascii="Times New Roman" w:hAnsi="Times New Roman" w:cs="Times New Roman"/>
          <w:lang w:val="es-CL"/>
        </w:rPr>
        <w:br/>
        <w:t>Francisca González S., Jaime Morán T., Sergio Ahumada F., Camilo Sánchez G., Catalina Fuchs G., Francisca López B., Luymar Petit G., Camila Pacheco H., Juan López O., Pablo Meyer-Schölle M.</w:t>
      </w:r>
      <w:r w:rsidRPr="006637EC">
        <w:rPr>
          <w:rFonts w:ascii="Times New Roman" w:hAnsi="Times New Roman" w:cs="Times New Roman"/>
          <w:lang w:val="es-CL"/>
        </w:rPr>
        <w:br/>
        <w:t>Servicio de Cirugía, Hospital San Juan de Dios</w:t>
      </w:r>
    </w:p>
    <w:p w14:paraId="2105F80D" w14:textId="77777777" w:rsidR="006637EC" w:rsidRDefault="006637EC">
      <w:pPr>
        <w:rPr>
          <w:rFonts w:ascii="Times New Roman" w:hAnsi="Times New Roman" w:cs="Times New Roman"/>
          <w:lang w:val="es-CL"/>
        </w:rPr>
      </w:pPr>
    </w:p>
    <w:p w14:paraId="7F5F6A95" w14:textId="3B9011C1" w:rsidR="003E6EA7" w:rsidRPr="006637EC" w:rsidRDefault="00877260">
      <w:pPr>
        <w:rPr>
          <w:rFonts w:ascii="Times New Roman" w:hAnsi="Times New Roman" w:cs="Times New Roman"/>
          <w:lang w:val="es-CL"/>
        </w:rPr>
      </w:pPr>
      <w:r w:rsidRPr="006637EC">
        <w:rPr>
          <w:rFonts w:ascii="Times New Roman" w:hAnsi="Times New Roman" w:cs="Times New Roman"/>
          <w:lang w:val="es-CL"/>
        </w:rPr>
        <w:t>14. PILOMATRIXOMA GIGANTE Y DE RÁPIDO CRECIMIENTO EN UN ADULTO: REPORTE DE CASO.</w:t>
      </w:r>
      <w:r w:rsidRPr="006637EC">
        <w:rPr>
          <w:rFonts w:ascii="Times New Roman" w:hAnsi="Times New Roman" w:cs="Times New Roman"/>
          <w:lang w:val="es-CL"/>
        </w:rPr>
        <w:br/>
        <w:t xml:space="preserve">Martin Sánchez N., Daniela Leporati J., Francisco Silva V., Cristian </w:t>
      </w:r>
      <w:proofErr w:type="spellStart"/>
      <w:r w:rsidRPr="006637EC">
        <w:rPr>
          <w:rFonts w:ascii="Times New Roman" w:hAnsi="Times New Roman" w:cs="Times New Roman"/>
          <w:lang w:val="es-CL"/>
        </w:rPr>
        <w:t>Guerman</w:t>
      </w:r>
      <w:proofErr w:type="spellEnd"/>
      <w:r w:rsidRPr="006637EC">
        <w:rPr>
          <w:rFonts w:ascii="Times New Roman" w:hAnsi="Times New Roman" w:cs="Times New Roman"/>
          <w:lang w:val="es-CL"/>
        </w:rPr>
        <w:t xml:space="preserve"> G., Carla Lillo M., Juan Vargas C.</w:t>
      </w:r>
      <w:r w:rsidRPr="006637EC">
        <w:rPr>
          <w:rFonts w:ascii="Times New Roman" w:hAnsi="Times New Roman" w:cs="Times New Roman"/>
          <w:lang w:val="es-CL"/>
        </w:rPr>
        <w:br/>
        <w:t>Instituto de Cirugía, Hospital Base de Valdivia</w:t>
      </w:r>
    </w:p>
    <w:p w14:paraId="0A88C69A" w14:textId="77777777" w:rsidR="003E6EA7" w:rsidRPr="006637EC" w:rsidRDefault="00877260">
      <w:pPr>
        <w:rPr>
          <w:rFonts w:ascii="Times New Roman" w:hAnsi="Times New Roman" w:cs="Times New Roman"/>
          <w:lang w:val="es-CL"/>
        </w:rPr>
      </w:pPr>
      <w:r w:rsidRPr="006637EC">
        <w:rPr>
          <w:rFonts w:ascii="Times New Roman" w:hAnsi="Times New Roman" w:cs="Times New Roman"/>
          <w:lang w:val="es-CL"/>
        </w:rPr>
        <w:t xml:space="preserve">15. METÁSTASIS CEREBRAL POR CÁNCER PAPILAR DE TIROIDES, VARIEDAD CÉLULAS ALTAS. REPORTE DE UN CASO. </w:t>
      </w:r>
      <w:r w:rsidRPr="006637EC">
        <w:rPr>
          <w:rFonts w:ascii="Times New Roman" w:hAnsi="Times New Roman" w:cs="Times New Roman"/>
          <w:lang w:val="es-CL"/>
        </w:rPr>
        <w:br/>
        <w:t>Katherine Hernández O., Karina Toledo V., Verónica Vidal P, Melissa Mellado P, Carol Vargas Q.</w:t>
      </w:r>
      <w:r w:rsidRPr="006637EC">
        <w:rPr>
          <w:rFonts w:ascii="Times New Roman" w:hAnsi="Times New Roman" w:cs="Times New Roman"/>
          <w:lang w:val="es-CL"/>
        </w:rPr>
        <w:br/>
        <w:t xml:space="preserve">Hospital Puerto Montt. </w:t>
      </w:r>
    </w:p>
    <w:p w14:paraId="3C37A7C9" w14:textId="77777777" w:rsidR="003E6EA7" w:rsidRPr="006637EC" w:rsidRDefault="00877260">
      <w:pPr>
        <w:rPr>
          <w:rFonts w:ascii="Times New Roman" w:hAnsi="Times New Roman" w:cs="Times New Roman"/>
          <w:lang w:val="es-CL"/>
        </w:rPr>
      </w:pPr>
      <w:r w:rsidRPr="006637EC">
        <w:rPr>
          <w:rFonts w:ascii="Times New Roman" w:hAnsi="Times New Roman" w:cs="Times New Roman"/>
          <w:lang w:val="es-CL"/>
        </w:rPr>
        <w:t>16. TRATAMIENTO QUIRÚRGICO DE LA OSTEOMALACIA INDUCIDA POR TUMOR: REPORTE DE CASOS</w:t>
      </w:r>
      <w:r w:rsidRPr="006637EC">
        <w:rPr>
          <w:rFonts w:ascii="Times New Roman" w:hAnsi="Times New Roman" w:cs="Times New Roman"/>
          <w:lang w:val="es-CL"/>
        </w:rPr>
        <w:br/>
        <w:t xml:space="preserve"> María Trinidad González </w:t>
      </w:r>
      <w:proofErr w:type="gramStart"/>
      <w:r w:rsidRPr="006637EC">
        <w:rPr>
          <w:rFonts w:ascii="Times New Roman" w:hAnsi="Times New Roman" w:cs="Times New Roman"/>
          <w:lang w:val="es-CL"/>
        </w:rPr>
        <w:t>D.(</w:t>
      </w:r>
      <w:proofErr w:type="gramEnd"/>
      <w:r w:rsidRPr="006637EC">
        <w:rPr>
          <w:rFonts w:ascii="Times New Roman" w:hAnsi="Times New Roman" w:cs="Times New Roman"/>
          <w:lang w:val="es-CL"/>
        </w:rPr>
        <w:t xml:space="preserve">1), Rodolfo Arjona F.(2), Pamela Trejo P.(3), Luis Moya C.(4), Matias Gomez G.(5), Ingrid Plass D.(6), Arturo Madrid M.(6). </w:t>
      </w:r>
      <w:r w:rsidRPr="006637EC">
        <w:rPr>
          <w:rFonts w:ascii="Times New Roman" w:hAnsi="Times New Roman" w:cs="Times New Roman"/>
          <w:lang w:val="es-CL"/>
        </w:rPr>
        <w:br/>
        <w:t>1) Residente de Cirugía General, U. del Desarrollo Santiago 2) Docente Morfología Facultad de Medicina, U. del Desarrollo Santiago 3) Servicio de Endocrinología, Clínica Alemana de Santiago 4) Servicio de Traumatología, Clínica Alemana de Santiago 5) Servicio de Otorrinolaringología, Clínica Alemana de Santiago 6) Servicio de Cirugía de Cabeza y Cuello, Clínica Alemana de Santiago, U del Desarrollo.</w:t>
      </w:r>
    </w:p>
    <w:p w14:paraId="1DFD241E" w14:textId="504F9188" w:rsidR="00857F98" w:rsidRPr="006637EC" w:rsidRDefault="006C15D4" w:rsidP="006C15D4">
      <w:pPr>
        <w:spacing w:after="0"/>
        <w:rPr>
          <w:rFonts w:ascii="Times New Roman" w:hAnsi="Times New Roman" w:cs="Times New Roman"/>
          <w:lang w:val="es-CL"/>
        </w:rPr>
      </w:pPr>
      <w:r w:rsidRPr="006637EC">
        <w:rPr>
          <w:rFonts w:ascii="Times New Roman" w:hAnsi="Times New Roman" w:cs="Times New Roman"/>
          <w:highlight w:val="green"/>
          <w:lang w:val="es-CL"/>
        </w:rPr>
        <w:t xml:space="preserve">Comentador: Dr. </w:t>
      </w:r>
    </w:p>
    <w:p w14:paraId="3E2C9972" w14:textId="77777777" w:rsidR="003E6EA7" w:rsidRPr="006637EC" w:rsidRDefault="00877260" w:rsidP="006C15D4">
      <w:pPr>
        <w:spacing w:after="0"/>
        <w:rPr>
          <w:rFonts w:ascii="Times New Roman" w:hAnsi="Times New Roman" w:cs="Times New Roman"/>
          <w:lang w:val="es-CL"/>
        </w:rPr>
      </w:pPr>
      <w:r w:rsidRPr="006637EC">
        <w:rPr>
          <w:rFonts w:ascii="Times New Roman" w:hAnsi="Times New Roman" w:cs="Times New Roman"/>
          <w:lang w:val="es-CL"/>
        </w:rPr>
        <w:t>17. METÁSTASIS PAROTÍDEA DE CARCINOMA DE CÉLULAS DE MERKEL, PRESENTACIÓN DE CASO Y REVISIÓN DE LA LITERATURA</w:t>
      </w:r>
      <w:r w:rsidRPr="006637EC">
        <w:rPr>
          <w:rFonts w:ascii="Times New Roman" w:hAnsi="Times New Roman" w:cs="Times New Roman"/>
          <w:lang w:val="es-CL"/>
        </w:rPr>
        <w:br/>
        <w:t xml:space="preserve">Cristobal Maíz H, Sebastian Bravo C, William Acero B, Katherine Romero </w:t>
      </w:r>
      <w:proofErr w:type="gramStart"/>
      <w:r w:rsidRPr="006637EC">
        <w:rPr>
          <w:rFonts w:ascii="Times New Roman" w:hAnsi="Times New Roman" w:cs="Times New Roman"/>
          <w:lang w:val="es-CL"/>
        </w:rPr>
        <w:t>O ,</w:t>
      </w:r>
      <w:proofErr w:type="gramEnd"/>
      <w:r w:rsidRPr="006637EC">
        <w:rPr>
          <w:rFonts w:ascii="Times New Roman" w:hAnsi="Times New Roman" w:cs="Times New Roman"/>
          <w:lang w:val="es-CL"/>
        </w:rPr>
        <w:t xml:space="preserve"> Sebastian Urrutia C, Sergio Vargas M</w:t>
      </w:r>
      <w:r w:rsidRPr="006637EC">
        <w:rPr>
          <w:rFonts w:ascii="Times New Roman" w:hAnsi="Times New Roman" w:cs="Times New Roman"/>
          <w:lang w:val="es-CL"/>
        </w:rPr>
        <w:br/>
      </w:r>
      <w:r w:rsidRPr="006637EC">
        <w:rPr>
          <w:rFonts w:ascii="Times New Roman" w:hAnsi="Times New Roman" w:cs="Times New Roman"/>
          <w:lang w:val="es-CL"/>
        </w:rPr>
        <w:lastRenderedPageBreak/>
        <w:t xml:space="preserve">Hospital Puerto Montt Dr. Eduardo Schütz Schroeder Servicio de Cirugía Cabeza y Cuello. Universidad San Sebastián, Chile, Facultad de Medicina, Posgrado de Cirugía General </w:t>
      </w:r>
    </w:p>
    <w:p w14:paraId="7A9E9304" w14:textId="77777777" w:rsidR="006637EC" w:rsidRDefault="006637EC">
      <w:pPr>
        <w:rPr>
          <w:rFonts w:ascii="Times New Roman" w:hAnsi="Times New Roman" w:cs="Times New Roman"/>
          <w:lang w:val="es-CL"/>
        </w:rPr>
      </w:pPr>
    </w:p>
    <w:p w14:paraId="50077292" w14:textId="7D09C384" w:rsidR="003E6EA7" w:rsidRPr="006637EC" w:rsidRDefault="00877260">
      <w:pPr>
        <w:rPr>
          <w:rFonts w:ascii="Times New Roman" w:hAnsi="Times New Roman" w:cs="Times New Roman"/>
          <w:lang w:val="es-CL"/>
        </w:rPr>
      </w:pPr>
      <w:r w:rsidRPr="006637EC">
        <w:rPr>
          <w:rFonts w:ascii="Times New Roman" w:hAnsi="Times New Roman" w:cs="Times New Roman"/>
          <w:lang w:val="es-CL"/>
        </w:rPr>
        <w:t>18. PERFORACIÓN ESOFÁGICA CERVICAL POR EXOESQUELETO DE MOLUSCO: REPORTE DE UN CASO</w:t>
      </w:r>
      <w:r w:rsidRPr="006637EC">
        <w:rPr>
          <w:rFonts w:ascii="Times New Roman" w:hAnsi="Times New Roman" w:cs="Times New Roman"/>
          <w:lang w:val="es-CL"/>
        </w:rPr>
        <w:br/>
        <w:t>Melissa Mellado P, Verónica Vidal M., Katherine Hernández O., Francisco Canales S, Carol Vargas Q, Vicente Asenjo B.</w:t>
      </w:r>
      <w:r w:rsidRPr="006637EC">
        <w:rPr>
          <w:rFonts w:ascii="Times New Roman" w:hAnsi="Times New Roman" w:cs="Times New Roman"/>
          <w:lang w:val="es-CL"/>
        </w:rPr>
        <w:br/>
        <w:t>Hospital Puerto Montt</w:t>
      </w:r>
    </w:p>
    <w:p w14:paraId="48C321CE" w14:textId="77777777" w:rsidR="003E6EA7" w:rsidRPr="006637EC" w:rsidRDefault="00877260">
      <w:pPr>
        <w:rPr>
          <w:rFonts w:ascii="Times New Roman" w:hAnsi="Times New Roman" w:cs="Times New Roman"/>
          <w:lang w:val="es-CL"/>
        </w:rPr>
      </w:pPr>
      <w:r w:rsidRPr="006637EC">
        <w:rPr>
          <w:rFonts w:ascii="Times New Roman" w:hAnsi="Times New Roman" w:cs="Times New Roman"/>
          <w:lang w:val="es-CL"/>
        </w:rPr>
        <w:t>19. ABSCESO TIROIDEO LUEGO DE INFECCIÓN RESPIRATORIA ALTA: REPORTE DE CASO Y REVISIÓN DE LA LITERATURA</w:t>
      </w:r>
      <w:r w:rsidRPr="006637EC">
        <w:rPr>
          <w:rFonts w:ascii="Times New Roman" w:hAnsi="Times New Roman" w:cs="Times New Roman"/>
          <w:lang w:val="es-CL"/>
        </w:rPr>
        <w:br/>
        <w:t>Francisca Honold, Nicolás Pimentel, Francisca Correa</w:t>
      </w:r>
      <w:r w:rsidRPr="006637EC">
        <w:rPr>
          <w:rFonts w:ascii="Times New Roman" w:hAnsi="Times New Roman" w:cs="Times New Roman"/>
          <w:lang w:val="es-CL"/>
        </w:rPr>
        <w:br/>
        <w:t>Hospital del Salvador</w:t>
      </w:r>
    </w:p>
    <w:p w14:paraId="00F4C2B7" w14:textId="77777777" w:rsidR="003E6EA7" w:rsidRPr="006637EC" w:rsidRDefault="00877260">
      <w:pPr>
        <w:rPr>
          <w:rFonts w:ascii="Times New Roman" w:hAnsi="Times New Roman" w:cs="Times New Roman"/>
          <w:lang w:val="es-CL"/>
        </w:rPr>
      </w:pPr>
      <w:r w:rsidRPr="006637EC">
        <w:rPr>
          <w:rFonts w:ascii="Times New Roman" w:hAnsi="Times New Roman" w:cs="Times New Roman"/>
          <w:lang w:val="es-CL"/>
        </w:rPr>
        <w:t xml:space="preserve">20. TRAUMA PENETRANTE CERVICAL EN UN CENTRO DE ALTA INCIDENCIA, EXPERIENCIA DE 4 AÑOS. </w:t>
      </w:r>
      <w:r w:rsidRPr="006637EC">
        <w:rPr>
          <w:rFonts w:ascii="Times New Roman" w:hAnsi="Times New Roman" w:cs="Times New Roman"/>
          <w:lang w:val="es-CL"/>
        </w:rPr>
        <w:br/>
        <w:t xml:space="preserve">María Ignacia Añazco G, Veronica Hamilton M, Juan Carlos Aguayo R, Gustavo Vial O, Michelle Erazo A, Rodrigo Castro S. </w:t>
      </w:r>
      <w:r w:rsidRPr="006637EC">
        <w:rPr>
          <w:rFonts w:ascii="Times New Roman" w:hAnsi="Times New Roman" w:cs="Times New Roman"/>
          <w:lang w:val="es-CL"/>
        </w:rPr>
        <w:br/>
        <w:t>Hospital Padre Alberto Hurtado / UDD.</w:t>
      </w:r>
    </w:p>
    <w:p w14:paraId="6F179922" w14:textId="3ACD64F5" w:rsidR="002C77CF" w:rsidRPr="002C77CF" w:rsidRDefault="002C77CF" w:rsidP="002C77CF">
      <w:pPr>
        <w:ind w:left="720" w:firstLine="720"/>
        <w:rPr>
          <w:rFonts w:ascii="Times New Roman" w:hAnsi="Times New Roman" w:cs="Times New Roman"/>
          <w:b/>
          <w:bCs/>
          <w:color w:val="00B050"/>
          <w:sz w:val="40"/>
          <w:szCs w:val="40"/>
          <w:u w:val="single"/>
          <w:lang w:val="es-CL"/>
        </w:rPr>
      </w:pPr>
      <w:r w:rsidRPr="002C77CF">
        <w:rPr>
          <w:rFonts w:ascii="Times New Roman" w:hAnsi="Times New Roman" w:cs="Times New Roman"/>
          <w:b/>
          <w:bCs/>
          <w:color w:val="00B050"/>
          <w:sz w:val="40"/>
          <w:szCs w:val="40"/>
          <w:lang w:val="es-CL"/>
        </w:rPr>
        <w:t xml:space="preserve"> </w:t>
      </w:r>
      <w:r w:rsidRPr="002C77CF">
        <w:rPr>
          <w:rFonts w:ascii="Times New Roman" w:hAnsi="Times New Roman" w:cs="Times New Roman"/>
          <w:b/>
          <w:bCs/>
          <w:color w:val="00B050"/>
          <w:sz w:val="40"/>
          <w:szCs w:val="40"/>
          <w:lang w:val="es-CL"/>
        </w:rPr>
        <w:tab/>
      </w:r>
      <w:r w:rsidRPr="002C77CF">
        <w:rPr>
          <w:rFonts w:ascii="Times New Roman" w:hAnsi="Times New Roman" w:cs="Times New Roman"/>
          <w:b/>
          <w:bCs/>
          <w:color w:val="00B050"/>
          <w:sz w:val="40"/>
          <w:szCs w:val="40"/>
          <w:u w:val="single"/>
          <w:lang w:val="es-CL"/>
        </w:rPr>
        <w:t>3. CIRUGÍA DE M</w:t>
      </w:r>
      <w:r>
        <w:rPr>
          <w:rFonts w:ascii="Times New Roman" w:hAnsi="Times New Roman" w:cs="Times New Roman"/>
          <w:b/>
          <w:bCs/>
          <w:color w:val="00B050"/>
          <w:sz w:val="40"/>
          <w:szCs w:val="40"/>
          <w:u w:val="single"/>
          <w:lang w:val="es-CL"/>
        </w:rPr>
        <w:t>AMA</w:t>
      </w:r>
    </w:p>
    <w:p w14:paraId="2106E3AF" w14:textId="60C9A68C" w:rsidR="003E6EA7" w:rsidRPr="00857F98" w:rsidRDefault="006C15D4" w:rsidP="002C77CF">
      <w:pPr>
        <w:spacing w:after="0"/>
        <w:rPr>
          <w:lang w:val="es-CL"/>
        </w:rPr>
      </w:pPr>
      <w:r>
        <w:rPr>
          <w:highlight w:val="green"/>
          <w:lang w:val="es-CL"/>
        </w:rPr>
        <w:t xml:space="preserve">Comentador: Dr. </w:t>
      </w:r>
    </w:p>
    <w:p w14:paraId="20597EBA" w14:textId="77777777" w:rsidR="003E6EA7" w:rsidRPr="008D759B" w:rsidRDefault="00877260" w:rsidP="002C77CF">
      <w:pPr>
        <w:spacing w:after="0"/>
        <w:rPr>
          <w:lang w:val="es-CL"/>
        </w:rPr>
      </w:pPr>
      <w:r w:rsidRPr="008D759B">
        <w:rPr>
          <w:lang w:val="es-CL"/>
        </w:rPr>
        <w:t>21. CÁNCER DE MAMA EN HOMBRES: APROXIMACIÓN A UNA REALIDAD LOCAL EN BASE A LA EXPERIENCIA DE UN CENTRO EN LOS ÚLTIMOS 10 AÑOS</w:t>
      </w:r>
      <w:r w:rsidRPr="008D759B">
        <w:rPr>
          <w:lang w:val="es-CL"/>
        </w:rPr>
        <w:br/>
        <w:t xml:space="preserve">Nicolás Berrios C., Jamile Camacho N., María E. Bravo M., Fernando Cádiz V., Eugenio Román L., Camilo </w:t>
      </w:r>
      <w:proofErr w:type="spellStart"/>
      <w:r w:rsidRPr="008D759B">
        <w:rPr>
          <w:lang w:val="es-CL"/>
        </w:rPr>
        <w:t>Apey</w:t>
      </w:r>
      <w:proofErr w:type="spellEnd"/>
      <w:r w:rsidRPr="008D759B">
        <w:rPr>
          <w:lang w:val="es-CL"/>
        </w:rPr>
        <w:t xml:space="preserve"> R., Pia Pincheira T., Marcela Gallegos A., Carolina Barriga S.</w:t>
      </w:r>
      <w:r w:rsidRPr="008D759B">
        <w:rPr>
          <w:lang w:val="es-CL"/>
        </w:rPr>
        <w:br/>
        <w:t>Centro de la mama, Clínica Alemana de Santiago.</w:t>
      </w:r>
    </w:p>
    <w:p w14:paraId="245F6A5B" w14:textId="102FAC04" w:rsidR="003E6EA7" w:rsidRPr="008D759B" w:rsidRDefault="00877260">
      <w:pPr>
        <w:rPr>
          <w:lang w:val="es-CL"/>
        </w:rPr>
      </w:pPr>
      <w:r w:rsidRPr="008D759B">
        <w:rPr>
          <w:lang w:val="es-CL"/>
        </w:rPr>
        <w:t xml:space="preserve">22. RECIDIVA LOCAL DE CARCINOMA DUCTAL IN SITU. ¿CUÁNDO SOSPECHAR? A PROPÓSITO DE UN CASO </w:t>
      </w:r>
      <w:r w:rsidRPr="008D759B">
        <w:rPr>
          <w:lang w:val="es-CL"/>
        </w:rPr>
        <w:br/>
        <w:t xml:space="preserve">Jeanne Palet O, Diego Ramírez C, Josefina Rojas T, Rebecca Espinoza E, Andrea </w:t>
      </w:r>
      <w:proofErr w:type="spellStart"/>
      <w:r w:rsidRPr="008D759B">
        <w:rPr>
          <w:lang w:val="es-CL"/>
        </w:rPr>
        <w:t>Schwenger</w:t>
      </w:r>
      <w:proofErr w:type="spellEnd"/>
      <w:r w:rsidRPr="008D759B">
        <w:rPr>
          <w:lang w:val="es-CL"/>
        </w:rPr>
        <w:t xml:space="preserve"> J</w:t>
      </w:r>
      <w:r w:rsidRPr="008D759B">
        <w:rPr>
          <w:lang w:val="es-CL"/>
        </w:rPr>
        <w:br/>
        <w:t>Clínica Dávila</w:t>
      </w:r>
    </w:p>
    <w:p w14:paraId="7B7FF527" w14:textId="77777777" w:rsidR="003E6EA7" w:rsidRPr="00857F98" w:rsidRDefault="00877260">
      <w:pPr>
        <w:rPr>
          <w:lang w:val="es-CL"/>
        </w:rPr>
      </w:pPr>
      <w:r w:rsidRPr="008D759B">
        <w:rPr>
          <w:lang w:val="es-CL"/>
        </w:rPr>
        <w:t>23. METÁSTASIS MAMARIA BILATERAL DE CÁNCER GÁSTRICO: REPORTE DE UN CASO.</w:t>
      </w:r>
      <w:r w:rsidRPr="008D759B">
        <w:rPr>
          <w:lang w:val="es-CL"/>
        </w:rPr>
        <w:br/>
        <w:t>Carol Vargas Q.1, Katherine Hernández O.1, Melissa Mellado P.1, Sonia Miranda R.2,</w:t>
      </w:r>
      <w:r w:rsidRPr="00857F98">
        <w:rPr>
          <w:lang w:val="es-CL"/>
        </w:rPr>
        <w:t xml:space="preserve"> Veronica Vidal P1. Dra. María Altagracia Díaz.3</w:t>
      </w:r>
      <w:r w:rsidRPr="00857F98">
        <w:rPr>
          <w:lang w:val="es-CL"/>
        </w:rPr>
        <w:br/>
        <w:t>Hospital de Puerto Montt</w:t>
      </w:r>
    </w:p>
    <w:p w14:paraId="5694CFBA" w14:textId="3793B31E" w:rsidR="00770664" w:rsidRPr="00770664" w:rsidRDefault="006C15D4" w:rsidP="002C77CF">
      <w:pPr>
        <w:spacing w:after="0"/>
        <w:rPr>
          <w:lang w:val="es-CL"/>
        </w:rPr>
      </w:pPr>
      <w:r>
        <w:rPr>
          <w:highlight w:val="green"/>
          <w:lang w:val="es-CL"/>
        </w:rPr>
        <w:t xml:space="preserve">Comentador: Dr. </w:t>
      </w:r>
    </w:p>
    <w:p w14:paraId="76ECE009" w14:textId="15DB99E5" w:rsidR="003E6EA7" w:rsidRPr="008D759B" w:rsidRDefault="00877260" w:rsidP="002C77CF">
      <w:pPr>
        <w:spacing w:after="0"/>
        <w:rPr>
          <w:lang w:val="es-CL"/>
        </w:rPr>
      </w:pPr>
      <w:r w:rsidRPr="008D759B">
        <w:rPr>
          <w:lang w:val="es-CL"/>
        </w:rPr>
        <w:t>24. MIOFIBROBLASTOMA MAMARIO EN PACIENTE DE SEXO MASCULINO: REPORTE DE CASO.</w:t>
      </w:r>
      <w:r w:rsidRPr="008D759B">
        <w:rPr>
          <w:lang w:val="es-CL"/>
        </w:rPr>
        <w:br/>
        <w:t>Nicolás Ide W., Daniela Leporati J., Francisca Diéguez V., Carla Lillo M., Juan Vargas C.</w:t>
      </w:r>
      <w:r w:rsidRPr="008D759B">
        <w:rPr>
          <w:lang w:val="es-CL"/>
        </w:rPr>
        <w:br/>
        <w:t>Instituto de Cirugía y Anatomía Patológica, Hospital Base de Valdivia</w:t>
      </w:r>
    </w:p>
    <w:p w14:paraId="762BE8EF" w14:textId="77777777" w:rsidR="006637EC" w:rsidRDefault="006637EC">
      <w:pPr>
        <w:rPr>
          <w:lang w:val="es-CL"/>
        </w:rPr>
      </w:pPr>
    </w:p>
    <w:p w14:paraId="785BB7AC" w14:textId="307AE83B" w:rsidR="003E6EA7" w:rsidRPr="00857F98" w:rsidRDefault="00877260">
      <w:pPr>
        <w:rPr>
          <w:lang w:val="es-CL"/>
        </w:rPr>
      </w:pPr>
      <w:r w:rsidRPr="008D759B">
        <w:rPr>
          <w:lang w:val="es-CL"/>
        </w:rPr>
        <w:t>25. USO DE COLGAJO ADIPOFASCIAL EPIGÁSTRICO COMO ALTERNATIVA ONCOPLÁSTICA EN CÁNCER DE MAMA, REPORTE DE UN CASO.</w:t>
      </w:r>
      <w:r w:rsidRPr="008D759B">
        <w:rPr>
          <w:lang w:val="es-CL"/>
        </w:rPr>
        <w:br/>
        <w:t>Norma Villalón C. (1); María Constanza Sánchez S. (2), Denisse Vera H. (3</w:t>
      </w:r>
      <w:proofErr w:type="gramStart"/>
      <w:r w:rsidRPr="008D759B">
        <w:rPr>
          <w:lang w:val="es-CL"/>
        </w:rPr>
        <w:t>) ;</w:t>
      </w:r>
      <w:proofErr w:type="gramEnd"/>
      <w:r w:rsidRPr="008D759B">
        <w:rPr>
          <w:lang w:val="es-CL"/>
        </w:rPr>
        <w:t xml:space="preserve"> Valentina Ortiz G. (4). Cristian </w:t>
      </w:r>
      <w:proofErr w:type="spellStart"/>
      <w:r w:rsidRPr="008D759B">
        <w:rPr>
          <w:lang w:val="es-CL"/>
        </w:rPr>
        <w:t>Starck</w:t>
      </w:r>
      <w:proofErr w:type="spellEnd"/>
      <w:r w:rsidRPr="008D759B">
        <w:rPr>
          <w:lang w:val="es-CL"/>
        </w:rPr>
        <w:t xml:space="preserve"> M. (5). </w:t>
      </w:r>
      <w:r w:rsidRPr="008D759B">
        <w:rPr>
          <w:lang w:val="es-CL"/>
        </w:rPr>
        <w:br/>
        <w:t>(1</w:t>
      </w:r>
      <w:proofErr w:type="gramStart"/>
      <w:r w:rsidRPr="008D759B">
        <w:rPr>
          <w:lang w:val="es-CL"/>
        </w:rPr>
        <w:t>).Cirugía</w:t>
      </w:r>
      <w:proofErr w:type="gramEnd"/>
      <w:r w:rsidRPr="008D759B">
        <w:rPr>
          <w:lang w:val="es-CL"/>
        </w:rPr>
        <w:t xml:space="preserve"> de mama - Mastóloga, Hospital San Juan de Dios. (2</w:t>
      </w:r>
      <w:proofErr w:type="gramStart"/>
      <w:r w:rsidRPr="008D759B">
        <w:rPr>
          <w:lang w:val="es-CL"/>
        </w:rPr>
        <w:t>).Cirugía</w:t>
      </w:r>
      <w:proofErr w:type="gramEnd"/>
      <w:r w:rsidRPr="008D759B">
        <w:rPr>
          <w:lang w:val="es-CL"/>
        </w:rPr>
        <w:t xml:space="preserve"> general, Residente de cirugía de mama. (3). Residente Cirugía General, Universidad Finis Terrae. (4). Interna de medicina, Universidad Católica del Maule. (5</w:t>
      </w:r>
      <w:proofErr w:type="gramStart"/>
      <w:r w:rsidRPr="008D759B">
        <w:rPr>
          <w:lang w:val="es-CL"/>
        </w:rPr>
        <w:t>).Interno</w:t>
      </w:r>
      <w:proofErr w:type="gramEnd"/>
      <w:r w:rsidRPr="008D759B">
        <w:rPr>
          <w:lang w:val="es-CL"/>
        </w:rPr>
        <w:t xml:space="preserve"> de medicina, Pontificia Universidad Católica. Institución: Hospital San Juan de Dios.</w:t>
      </w:r>
    </w:p>
    <w:p w14:paraId="6DEA846A" w14:textId="77777777" w:rsidR="00674E7A" w:rsidRDefault="00674E7A" w:rsidP="00F767AC">
      <w:pPr>
        <w:jc w:val="center"/>
        <w:rPr>
          <w:rFonts w:ascii="Times New Roman" w:hAnsi="Times New Roman" w:cs="Times New Roman"/>
          <w:color w:val="00B050"/>
          <w:sz w:val="40"/>
          <w:szCs w:val="40"/>
          <w:lang w:val="es-CL"/>
        </w:rPr>
      </w:pPr>
    </w:p>
    <w:p w14:paraId="2A467BC3" w14:textId="77777777" w:rsidR="00674E7A" w:rsidRDefault="00674E7A" w:rsidP="00F767AC">
      <w:pPr>
        <w:jc w:val="center"/>
        <w:rPr>
          <w:rFonts w:ascii="Times New Roman" w:hAnsi="Times New Roman" w:cs="Times New Roman"/>
          <w:color w:val="00B050"/>
          <w:sz w:val="40"/>
          <w:szCs w:val="40"/>
          <w:lang w:val="es-CL"/>
        </w:rPr>
      </w:pPr>
    </w:p>
    <w:p w14:paraId="329257D0" w14:textId="77777777" w:rsidR="00674E7A" w:rsidRDefault="00674E7A" w:rsidP="00F767AC">
      <w:pPr>
        <w:jc w:val="center"/>
        <w:rPr>
          <w:rFonts w:ascii="Times New Roman" w:hAnsi="Times New Roman" w:cs="Times New Roman"/>
          <w:color w:val="00B050"/>
          <w:sz w:val="40"/>
          <w:szCs w:val="40"/>
          <w:lang w:val="es-CL"/>
        </w:rPr>
      </w:pPr>
    </w:p>
    <w:p w14:paraId="7960650E" w14:textId="6D06A26E" w:rsidR="00F767AC" w:rsidRPr="00A856C0" w:rsidRDefault="00877260" w:rsidP="00F767AC">
      <w:pPr>
        <w:jc w:val="center"/>
        <w:rPr>
          <w:rFonts w:ascii="Times New Roman" w:hAnsi="Times New Roman" w:cs="Times New Roman"/>
          <w:b/>
          <w:bCs/>
          <w:color w:val="00B050"/>
          <w:sz w:val="40"/>
          <w:szCs w:val="40"/>
          <w:u w:val="single"/>
          <w:lang w:val="es-CL"/>
        </w:rPr>
      </w:pPr>
      <w:r w:rsidRPr="00706E17">
        <w:rPr>
          <w:rFonts w:ascii="Times New Roman" w:hAnsi="Times New Roman" w:cs="Times New Roman"/>
          <w:color w:val="00B050"/>
          <w:sz w:val="40"/>
          <w:szCs w:val="40"/>
          <w:lang w:val="es-CL"/>
        </w:rPr>
        <w:lastRenderedPageBreak/>
        <w:t xml:space="preserve">4. </w:t>
      </w:r>
      <w:r w:rsidR="00F767AC" w:rsidRPr="00A856C0">
        <w:rPr>
          <w:rFonts w:ascii="Times New Roman" w:hAnsi="Times New Roman" w:cs="Times New Roman"/>
          <w:b/>
          <w:bCs/>
          <w:color w:val="00B050"/>
          <w:sz w:val="40"/>
          <w:szCs w:val="40"/>
          <w:u w:val="single"/>
          <w:lang w:val="es-CL"/>
        </w:rPr>
        <w:t>CIRUGÍA GENERAL</w:t>
      </w:r>
    </w:p>
    <w:p w14:paraId="4A7CA176" w14:textId="77777777" w:rsidR="009D57EE" w:rsidRDefault="009D57EE" w:rsidP="009D57EE">
      <w:pPr>
        <w:spacing w:after="0"/>
        <w:rPr>
          <w:rFonts w:ascii="Times New Roman" w:hAnsi="Times New Roman" w:cs="Times New Roman"/>
          <w:lang w:val="es-CL"/>
        </w:rPr>
      </w:pPr>
    </w:p>
    <w:p w14:paraId="75777472" w14:textId="6424701D" w:rsidR="003E6EA7" w:rsidRPr="009D57EE" w:rsidRDefault="00877260" w:rsidP="009D57EE">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Comentador</w:t>
      </w:r>
      <w:r w:rsidR="009D57EE" w:rsidRPr="00BD103B">
        <w:rPr>
          <w:rFonts w:ascii="Times New Roman" w:hAnsi="Times New Roman" w:cs="Times New Roman"/>
          <w:sz w:val="24"/>
          <w:szCs w:val="24"/>
          <w:highlight w:val="green"/>
          <w:lang w:val="es-CL"/>
        </w:rPr>
        <w:t>:</w:t>
      </w:r>
      <w:r w:rsidRPr="00BD103B">
        <w:rPr>
          <w:rFonts w:ascii="Times New Roman" w:hAnsi="Times New Roman" w:cs="Times New Roman"/>
          <w:sz w:val="24"/>
          <w:szCs w:val="24"/>
          <w:highlight w:val="green"/>
          <w:lang w:val="es-CL"/>
        </w:rPr>
        <w:t xml:space="preserve"> Dr.</w:t>
      </w:r>
      <w:r w:rsidR="009D57EE" w:rsidRPr="00BD103B">
        <w:rPr>
          <w:rFonts w:ascii="Times New Roman" w:hAnsi="Times New Roman" w:cs="Times New Roman"/>
          <w:sz w:val="24"/>
          <w:szCs w:val="24"/>
          <w:highlight w:val="green"/>
          <w:lang w:val="es-CL"/>
        </w:rPr>
        <w:t xml:space="preserve"> Augusto Barrera Z., M.S.Ch.C.</w:t>
      </w:r>
    </w:p>
    <w:p w14:paraId="02BB27F0"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26. PERITONITIS ESCLEROSANTE ENCAPSULANTE: UNA COMPLICACIÓN GRAVE DE LA PERITONEODIÁLISIS. REPORTE DE UN CASO.</w:t>
      </w:r>
      <w:r w:rsidRPr="00C74DF3">
        <w:rPr>
          <w:rFonts w:ascii="Times New Roman" w:hAnsi="Times New Roman" w:cs="Times New Roman"/>
          <w:lang w:val="es-CL"/>
        </w:rPr>
        <w:br/>
        <w:t>Josefa Erazo N., Enrique Biel W., Lorena Gárate G., Oscar Gamarra Ch.</w:t>
      </w:r>
      <w:r w:rsidRPr="00C74DF3">
        <w:rPr>
          <w:rFonts w:ascii="Times New Roman" w:hAnsi="Times New Roman" w:cs="Times New Roman"/>
          <w:lang w:val="es-CL"/>
        </w:rPr>
        <w:br/>
        <w:t>Departamento de Cirugía, Facultad de Medicina, Universidad de Concepción, Chile.</w:t>
      </w:r>
    </w:p>
    <w:p w14:paraId="60F7D2AA"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27. DIVERTÍCULO DE MECKEL INCIDENTAL ASOCIADO A OBSTRUCCIÓN DEL INTESTINO DELGADO EN UN PACIENTE CON </w:t>
      </w:r>
      <w:proofErr w:type="gramStart"/>
      <w:r w:rsidRPr="00C74DF3">
        <w:rPr>
          <w:rFonts w:ascii="Times New Roman" w:hAnsi="Times New Roman" w:cs="Times New Roman"/>
          <w:lang w:val="es-CL"/>
        </w:rPr>
        <w:t>BYPASS</w:t>
      </w:r>
      <w:proofErr w:type="gramEnd"/>
      <w:r w:rsidRPr="00C74DF3">
        <w:rPr>
          <w:rFonts w:ascii="Times New Roman" w:hAnsi="Times New Roman" w:cs="Times New Roman"/>
          <w:lang w:val="es-CL"/>
        </w:rPr>
        <w:t xml:space="preserve"> GÁSTRICO: REPORTE DE UN CASO</w:t>
      </w:r>
      <w:r w:rsidRPr="00C74DF3">
        <w:rPr>
          <w:rFonts w:ascii="Times New Roman" w:hAnsi="Times New Roman" w:cs="Times New Roman"/>
          <w:lang w:val="es-CL"/>
        </w:rPr>
        <w:br/>
        <w:t>Sebastian Bravo C., William Acero B., Katherine Romero O.</w:t>
      </w:r>
      <w:r w:rsidRPr="00C74DF3">
        <w:rPr>
          <w:rFonts w:ascii="Times New Roman" w:hAnsi="Times New Roman" w:cs="Times New Roman"/>
          <w:lang w:val="es-CL"/>
        </w:rPr>
        <w:br/>
        <w:t xml:space="preserve">Hospital Puerto Montt Dr. Eduardo Schütz Schroeder Servicio de Cirugía General Adulto Universidad San Sebastián, Chile, Facultad de Medicina, Posgrado de Cirugía General </w:t>
      </w:r>
    </w:p>
    <w:p w14:paraId="1E59B19B"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28. ANÁLISIS DE LAS INFECCIONES DE PARTES BLANDAS QUE REQUIRIERON HOSPITALIZACIÓN EN DOS AÑOS DE SEGUIMIENTO EN HNAN.</w:t>
      </w:r>
      <w:r w:rsidRPr="00C74DF3">
        <w:rPr>
          <w:rFonts w:ascii="Times New Roman" w:hAnsi="Times New Roman" w:cs="Times New Roman"/>
          <w:lang w:val="es-CL"/>
        </w:rPr>
        <w:br/>
        <w:t xml:space="preserve"> Jacqueline Villanueva, Valentina Cabrera, Javier </w:t>
      </w:r>
      <w:proofErr w:type="spellStart"/>
      <w:r w:rsidRPr="00C74DF3">
        <w:rPr>
          <w:rFonts w:ascii="Times New Roman" w:hAnsi="Times New Roman" w:cs="Times New Roman"/>
          <w:lang w:val="es-CL"/>
        </w:rPr>
        <w:t>Cotroneo</w:t>
      </w:r>
      <w:proofErr w:type="spellEnd"/>
      <w:r w:rsidRPr="00C74DF3">
        <w:rPr>
          <w:rFonts w:ascii="Times New Roman" w:hAnsi="Times New Roman" w:cs="Times New Roman"/>
          <w:lang w:val="es-CL"/>
        </w:rPr>
        <w:t xml:space="preserve"> </w:t>
      </w:r>
      <w:r w:rsidRPr="00C74DF3">
        <w:rPr>
          <w:rFonts w:ascii="Times New Roman" w:hAnsi="Times New Roman" w:cs="Times New Roman"/>
          <w:lang w:val="es-CL"/>
        </w:rPr>
        <w:br/>
        <w:t xml:space="preserve">Hospital Naval Almirante </w:t>
      </w:r>
      <w:proofErr w:type="spellStart"/>
      <w:r w:rsidRPr="00C74DF3">
        <w:rPr>
          <w:rFonts w:ascii="Times New Roman" w:hAnsi="Times New Roman" w:cs="Times New Roman"/>
          <w:lang w:val="es-CL"/>
        </w:rPr>
        <w:t>Nef</w:t>
      </w:r>
      <w:proofErr w:type="spellEnd"/>
      <w:r w:rsidRPr="00C74DF3">
        <w:rPr>
          <w:rFonts w:ascii="Times New Roman" w:hAnsi="Times New Roman" w:cs="Times New Roman"/>
          <w:lang w:val="es-CL"/>
        </w:rPr>
        <w:t xml:space="preserve">, </w:t>
      </w:r>
      <w:proofErr w:type="spellStart"/>
      <w:r w:rsidRPr="00C74DF3">
        <w:rPr>
          <w:rFonts w:ascii="Times New Roman" w:hAnsi="Times New Roman" w:cs="Times New Roman"/>
          <w:lang w:val="es-CL"/>
        </w:rPr>
        <w:t>Univrsidad</w:t>
      </w:r>
      <w:proofErr w:type="spellEnd"/>
      <w:r w:rsidRPr="00C74DF3">
        <w:rPr>
          <w:rFonts w:ascii="Times New Roman" w:hAnsi="Times New Roman" w:cs="Times New Roman"/>
          <w:lang w:val="es-CL"/>
        </w:rPr>
        <w:t xml:space="preserve"> de Valparaíso</w:t>
      </w:r>
    </w:p>
    <w:p w14:paraId="71FF5CB9" w14:textId="71B6102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29. ENDOMETRIOSIS APENDICULAR COMO CAUSA DE APENDICITIS AGUDA</w:t>
      </w:r>
      <w:r w:rsidRPr="00C74DF3">
        <w:rPr>
          <w:rFonts w:ascii="Times New Roman" w:hAnsi="Times New Roman" w:cs="Times New Roman"/>
          <w:lang w:val="es-CL"/>
        </w:rPr>
        <w:br/>
        <w:t>Juan Maturana Arancibia 1. Macarena Vallejos Castillo 2</w:t>
      </w:r>
      <w:r w:rsidRPr="00C74DF3">
        <w:rPr>
          <w:rFonts w:ascii="Times New Roman" w:hAnsi="Times New Roman" w:cs="Times New Roman"/>
          <w:lang w:val="es-CL"/>
        </w:rPr>
        <w:br/>
        <w:t>UNIVERSIDAD DE TARAPACÁ</w:t>
      </w:r>
    </w:p>
    <w:p w14:paraId="192B37D5" w14:textId="77777777" w:rsidR="00F24BB9" w:rsidRPr="009D57EE" w:rsidRDefault="00F24BB9" w:rsidP="00F24BB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Comentador: Dr.</w:t>
      </w:r>
      <w:r>
        <w:rPr>
          <w:rFonts w:ascii="Times New Roman" w:hAnsi="Times New Roman" w:cs="Times New Roman"/>
          <w:sz w:val="24"/>
          <w:szCs w:val="24"/>
          <w:highlight w:val="green"/>
          <w:lang w:val="es-CL"/>
        </w:rPr>
        <w:t xml:space="preserve"> Antonio Mercandino S</w:t>
      </w:r>
      <w:r w:rsidRPr="00BD103B">
        <w:rPr>
          <w:rFonts w:ascii="Times New Roman" w:hAnsi="Times New Roman" w:cs="Times New Roman"/>
          <w:sz w:val="24"/>
          <w:szCs w:val="24"/>
          <w:highlight w:val="green"/>
          <w:lang w:val="es-CL"/>
        </w:rPr>
        <w:t>., M.S.Ch.C.</w:t>
      </w:r>
    </w:p>
    <w:p w14:paraId="6C95281B" w14:textId="0E8755C0"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30. REPORTE DE CASO: OBSTRUCCIÓN INTESTINAL POR SÍNDROME DE WILKIE, UN DESAFÍO ETIOLÓGICO</w:t>
      </w:r>
      <w:r w:rsidRPr="00C74DF3">
        <w:rPr>
          <w:rFonts w:ascii="Times New Roman" w:hAnsi="Times New Roman" w:cs="Times New Roman"/>
          <w:lang w:val="es-CL"/>
        </w:rPr>
        <w:br/>
        <w:t>Bárbara Araneda G; Sergio Chaparro B; Miguel Monsalve A; Gonzalo López S; Alanis Díaz G; Mauricio Andrades M.</w:t>
      </w:r>
      <w:r w:rsidRPr="00C74DF3">
        <w:rPr>
          <w:rFonts w:ascii="Times New Roman" w:hAnsi="Times New Roman" w:cs="Times New Roman"/>
          <w:lang w:val="es-CL"/>
        </w:rPr>
        <w:br/>
        <w:t>Hospital Regional Franco Ravera Zunino</w:t>
      </w:r>
    </w:p>
    <w:p w14:paraId="31307A3D"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31. VÓLVULO GÁSTRICO COMO COMPLICACIÓN DE HERNIA HIATAL, PRESENTACIÓN DE SERIE DE CASOS</w:t>
      </w:r>
      <w:r w:rsidRPr="00C74DF3">
        <w:rPr>
          <w:rFonts w:ascii="Times New Roman" w:hAnsi="Times New Roman" w:cs="Times New Roman"/>
          <w:lang w:val="es-CL"/>
        </w:rPr>
        <w:br/>
        <w:t>Mesly Albarracín C., Marco Andrade V., Gely Muñoz B., Javier Reyes I., Francisco San Miguel M.</w:t>
      </w:r>
      <w:r w:rsidRPr="00C74DF3">
        <w:rPr>
          <w:rFonts w:ascii="Times New Roman" w:hAnsi="Times New Roman" w:cs="Times New Roman"/>
          <w:lang w:val="es-CL"/>
        </w:rPr>
        <w:br/>
        <w:t>HOSPITAL EL PINO</w:t>
      </w:r>
    </w:p>
    <w:p w14:paraId="2BCE3554"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32. ABSCESO DE PARED ABDOMINAL SECUNDARIO A FÍSTULA CUTÁNEA CAUSADO POR CUERPO EXTRAÑO INTESTINAL: A PROPÓSITO DE UN CASO CLÍNICO.</w:t>
      </w:r>
      <w:r w:rsidRPr="00C74DF3">
        <w:rPr>
          <w:rFonts w:ascii="Times New Roman" w:hAnsi="Times New Roman" w:cs="Times New Roman"/>
          <w:lang w:val="es-CL"/>
        </w:rPr>
        <w:br/>
        <w:t>Alex Gonzalez Arteaga, Jenniffer Perez Ortiz</w:t>
      </w:r>
      <w:r w:rsidRPr="00C74DF3">
        <w:rPr>
          <w:rFonts w:ascii="Times New Roman" w:hAnsi="Times New Roman" w:cs="Times New Roman"/>
          <w:lang w:val="es-CL"/>
        </w:rPr>
        <w:br/>
        <w:t>Hospital Base Linares</w:t>
      </w:r>
    </w:p>
    <w:p w14:paraId="20E08FB7"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33. RESULTADOS DEL MANEJO EN TRAUMA TORÁCICO: EXPERIENCIA DE CINCO AÑOS EN UN HOSPITAL PÚBLICO DE SANTIAGO DE CHILE.</w:t>
      </w:r>
      <w:r w:rsidRPr="00C74DF3">
        <w:rPr>
          <w:rFonts w:ascii="Times New Roman" w:hAnsi="Times New Roman" w:cs="Times New Roman"/>
          <w:lang w:val="es-CL"/>
        </w:rPr>
        <w:br/>
        <w:t xml:space="preserve">Stephanie Gutiérrez </w:t>
      </w:r>
      <w:proofErr w:type="spellStart"/>
      <w:r w:rsidRPr="00C74DF3">
        <w:rPr>
          <w:rFonts w:ascii="Times New Roman" w:hAnsi="Times New Roman" w:cs="Times New Roman"/>
          <w:lang w:val="es-CL"/>
        </w:rPr>
        <w:t>Mollenhauer</w:t>
      </w:r>
      <w:proofErr w:type="spellEnd"/>
      <w:r w:rsidRPr="00C74DF3">
        <w:rPr>
          <w:rFonts w:ascii="Times New Roman" w:hAnsi="Times New Roman" w:cs="Times New Roman"/>
          <w:lang w:val="es-CL"/>
        </w:rPr>
        <w:t xml:space="preserve">, Benjamín Ugarte Andrade, Carol Escalona </w:t>
      </w:r>
      <w:proofErr w:type="gramStart"/>
      <w:r w:rsidRPr="00C74DF3">
        <w:rPr>
          <w:rFonts w:ascii="Times New Roman" w:hAnsi="Times New Roman" w:cs="Times New Roman"/>
          <w:lang w:val="es-CL"/>
        </w:rPr>
        <w:t>Bustamante,  ⁠</w:t>
      </w:r>
      <w:proofErr w:type="gramEnd"/>
      <w:r w:rsidRPr="00C74DF3">
        <w:rPr>
          <w:rFonts w:ascii="Times New Roman" w:hAnsi="Times New Roman" w:cs="Times New Roman"/>
          <w:lang w:val="es-CL"/>
        </w:rPr>
        <w:t xml:space="preserve">Jaime Esteban Castiblanco Candia ,  ⁠⁠Manuel Ignacio Rodríguez Contreras, Joaquín Cristóbal Ponce Henriquez, Jorge Arche Prats, Sergio Aranda Gancedo </w:t>
      </w:r>
      <w:r w:rsidRPr="00C74DF3">
        <w:rPr>
          <w:rFonts w:ascii="Times New Roman" w:hAnsi="Times New Roman" w:cs="Times New Roman"/>
          <w:lang w:val="es-CL"/>
        </w:rPr>
        <w:br/>
        <w:t>Hospital El Pino</w:t>
      </w:r>
    </w:p>
    <w:p w14:paraId="193E239A" w14:textId="77777777" w:rsidR="00F24BB9" w:rsidRPr="009150D4" w:rsidRDefault="00F24BB9" w:rsidP="00F24BB9">
      <w:pPr>
        <w:spacing w:after="0"/>
        <w:rPr>
          <w:rFonts w:ascii="Times New Roman" w:hAnsi="Times New Roman" w:cs="Times New Roman"/>
          <w:sz w:val="24"/>
          <w:szCs w:val="24"/>
          <w:highlight w:val="green"/>
          <w:lang w:val="es-CL"/>
        </w:rPr>
      </w:pPr>
      <w:r w:rsidRPr="00BD103B">
        <w:rPr>
          <w:rFonts w:ascii="Times New Roman" w:hAnsi="Times New Roman" w:cs="Times New Roman"/>
          <w:sz w:val="24"/>
          <w:szCs w:val="24"/>
          <w:highlight w:val="green"/>
          <w:lang w:val="es-CL"/>
        </w:rPr>
        <w:t>Comentador: Dr.</w:t>
      </w:r>
      <w:r>
        <w:rPr>
          <w:rFonts w:ascii="Times New Roman" w:hAnsi="Times New Roman" w:cs="Times New Roman"/>
          <w:sz w:val="24"/>
          <w:szCs w:val="24"/>
          <w:highlight w:val="green"/>
          <w:lang w:val="es-CL"/>
        </w:rPr>
        <w:t xml:space="preserve"> Sebastián Cruz M</w:t>
      </w:r>
      <w:r w:rsidRPr="00BD103B">
        <w:rPr>
          <w:rFonts w:ascii="Times New Roman" w:hAnsi="Times New Roman" w:cs="Times New Roman"/>
          <w:sz w:val="24"/>
          <w:szCs w:val="24"/>
          <w:highlight w:val="green"/>
          <w:lang w:val="es-CL"/>
        </w:rPr>
        <w:t>., M.S.Ch.C.</w:t>
      </w:r>
    </w:p>
    <w:p w14:paraId="61F61BCC" w14:textId="16CCD3B0"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34. TORACOTOMÍA DE EMERGENCIA EN TAPONAMIENTO CARDÍACO POSTERIOR A IMPLANTE DE MARCAPASOS</w:t>
      </w:r>
      <w:r w:rsidRPr="00C74DF3">
        <w:rPr>
          <w:rFonts w:ascii="Times New Roman" w:hAnsi="Times New Roman" w:cs="Times New Roman"/>
          <w:lang w:val="es-CL"/>
        </w:rPr>
        <w:br/>
        <w:t xml:space="preserve">Luna Elgueta, Carla Muñoz, Pedro </w:t>
      </w:r>
      <w:proofErr w:type="spellStart"/>
      <w:r w:rsidRPr="00C74DF3">
        <w:rPr>
          <w:rFonts w:ascii="Times New Roman" w:hAnsi="Times New Roman" w:cs="Times New Roman"/>
          <w:lang w:val="es-CL"/>
        </w:rPr>
        <w:t>Donetch</w:t>
      </w:r>
      <w:proofErr w:type="spellEnd"/>
      <w:r w:rsidRPr="00C74DF3">
        <w:rPr>
          <w:rFonts w:ascii="Times New Roman" w:hAnsi="Times New Roman" w:cs="Times New Roman"/>
          <w:lang w:val="es-CL"/>
        </w:rPr>
        <w:br/>
        <w:t>Hospital Dr. Franco Ravera Zunino, Rancagua</w:t>
      </w:r>
    </w:p>
    <w:p w14:paraId="3995436A"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35. ESPLENECTOMÍA EN CONTEXTO DE TRAUMA, INDICACIONES Y MANEJO ALTERNATIVO</w:t>
      </w:r>
      <w:r w:rsidRPr="00C74DF3">
        <w:rPr>
          <w:rFonts w:ascii="Times New Roman" w:hAnsi="Times New Roman" w:cs="Times New Roman"/>
          <w:lang w:val="es-CL"/>
        </w:rPr>
        <w:br/>
        <w:t>Javiera Campos M., Camila Sotomayor L., Ricardo Bahamondes A., Alejandro Tallar N.</w:t>
      </w:r>
      <w:r w:rsidRPr="00C74DF3">
        <w:rPr>
          <w:rFonts w:ascii="Times New Roman" w:hAnsi="Times New Roman" w:cs="Times New Roman"/>
          <w:lang w:val="es-CL"/>
        </w:rPr>
        <w:br/>
        <w:t>Hospital San José</w:t>
      </w:r>
    </w:p>
    <w:p w14:paraId="2E481F56"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36. HEMOGLOBINURIA POSTERIOR A HEMOPERITONEO.</w:t>
      </w:r>
      <w:r w:rsidRPr="00C74DF3">
        <w:rPr>
          <w:rFonts w:ascii="Times New Roman" w:hAnsi="Times New Roman" w:cs="Times New Roman"/>
          <w:lang w:val="es-CL"/>
        </w:rPr>
        <w:br/>
        <w:t>Owen Korn, Álvaro Morales, Sebastián Sapiain, María Jesús Vial</w:t>
      </w:r>
      <w:r w:rsidRPr="00C74DF3">
        <w:rPr>
          <w:rFonts w:ascii="Times New Roman" w:hAnsi="Times New Roman" w:cs="Times New Roman"/>
          <w:lang w:val="es-CL"/>
        </w:rPr>
        <w:br/>
        <w:t>Departamento de Cirugía. Hospital Clínico Universidad de Chile</w:t>
      </w:r>
    </w:p>
    <w:p w14:paraId="1FE6FA50"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lastRenderedPageBreak/>
        <w:t>37. COLECISTECTOMÍA LAPAROSCÓPICA EN PACIENTE CON SITUS INVERSUS, REPORTE DE UN CASO EN HOSPITAL BASE PUERTO MONTT</w:t>
      </w:r>
      <w:r w:rsidRPr="00C74DF3">
        <w:rPr>
          <w:rFonts w:ascii="Times New Roman" w:hAnsi="Times New Roman" w:cs="Times New Roman"/>
          <w:lang w:val="es-CL"/>
        </w:rPr>
        <w:br/>
        <w:t xml:space="preserve">Edison Arciniegas, Francisca Mayorga, Katherine Romero, Bernardita </w:t>
      </w:r>
      <w:proofErr w:type="spellStart"/>
      <w:r w:rsidRPr="00C74DF3">
        <w:rPr>
          <w:rFonts w:ascii="Times New Roman" w:hAnsi="Times New Roman" w:cs="Times New Roman"/>
          <w:lang w:val="es-CL"/>
        </w:rPr>
        <w:t>Menendez</w:t>
      </w:r>
      <w:proofErr w:type="spellEnd"/>
      <w:r w:rsidRPr="00C74DF3">
        <w:rPr>
          <w:rFonts w:ascii="Times New Roman" w:hAnsi="Times New Roman" w:cs="Times New Roman"/>
          <w:lang w:val="es-CL"/>
        </w:rPr>
        <w:br/>
        <w:t>Hospital Puerto Montt</w:t>
      </w:r>
    </w:p>
    <w:p w14:paraId="40E861D6" w14:textId="77777777" w:rsidR="00F24BB9" w:rsidRPr="009D57EE" w:rsidRDefault="00F24BB9" w:rsidP="00F24BB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Comentador</w:t>
      </w:r>
      <w:r>
        <w:rPr>
          <w:rFonts w:ascii="Times New Roman" w:hAnsi="Times New Roman" w:cs="Times New Roman"/>
          <w:sz w:val="24"/>
          <w:szCs w:val="24"/>
          <w:highlight w:val="green"/>
          <w:lang w:val="es-CL"/>
        </w:rPr>
        <w:t>a</w:t>
      </w:r>
      <w:r w:rsidRPr="00BD103B">
        <w:rPr>
          <w:rFonts w:ascii="Times New Roman" w:hAnsi="Times New Roman" w:cs="Times New Roman"/>
          <w:sz w:val="24"/>
          <w:szCs w:val="24"/>
          <w:highlight w:val="green"/>
          <w:lang w:val="es-CL"/>
        </w:rPr>
        <w:t xml:space="preserve">: Dr. </w:t>
      </w:r>
      <w:r>
        <w:rPr>
          <w:rFonts w:ascii="Times New Roman" w:hAnsi="Times New Roman" w:cs="Times New Roman"/>
          <w:sz w:val="24"/>
          <w:szCs w:val="24"/>
          <w:highlight w:val="green"/>
          <w:lang w:val="es-CL"/>
        </w:rPr>
        <w:t xml:space="preserve"> Fatme Díaz G</w:t>
      </w:r>
      <w:r w:rsidRPr="00BD103B">
        <w:rPr>
          <w:rFonts w:ascii="Times New Roman" w:hAnsi="Times New Roman" w:cs="Times New Roman"/>
          <w:sz w:val="24"/>
          <w:szCs w:val="24"/>
          <w:highlight w:val="green"/>
          <w:lang w:val="es-CL"/>
        </w:rPr>
        <w:t>., M.S.Ch.C.</w:t>
      </w:r>
    </w:p>
    <w:p w14:paraId="7B1DA141" w14:textId="29928D04"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38. DIVERTICULITIS DE MECKEL - UN CASO ESPECIAL</w:t>
      </w:r>
      <w:r w:rsidRPr="00C74DF3">
        <w:rPr>
          <w:rFonts w:ascii="Times New Roman" w:hAnsi="Times New Roman" w:cs="Times New Roman"/>
          <w:lang w:val="es-CL"/>
        </w:rPr>
        <w:br/>
        <w:t xml:space="preserve">Jorge Labra Rojo, Carol Escalona, Daniela Colina, Eduardo Perez Jara y Jorge Arche Prats </w:t>
      </w:r>
      <w:r w:rsidRPr="00C74DF3">
        <w:rPr>
          <w:rFonts w:ascii="Times New Roman" w:hAnsi="Times New Roman" w:cs="Times New Roman"/>
          <w:lang w:val="es-CL"/>
        </w:rPr>
        <w:br/>
        <w:t>Universidad Andrés Bello</w:t>
      </w:r>
    </w:p>
    <w:p w14:paraId="3AC044C8"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39. CISTOADENOMA COMO CAUSA DE ABDOMEN AGUDO QUIRÚRGICO: REPORTE DE UN CASO</w:t>
      </w:r>
      <w:r w:rsidRPr="00C74DF3">
        <w:rPr>
          <w:rFonts w:ascii="Times New Roman" w:hAnsi="Times New Roman" w:cs="Times New Roman"/>
          <w:lang w:val="es-CL"/>
        </w:rPr>
        <w:br/>
        <w:t>LUIS MARCANO, JORGE MEDRANO, CAMILA SEPULVEDA</w:t>
      </w:r>
      <w:r w:rsidRPr="00C74DF3">
        <w:rPr>
          <w:rFonts w:ascii="Times New Roman" w:hAnsi="Times New Roman" w:cs="Times New Roman"/>
          <w:lang w:val="es-CL"/>
        </w:rPr>
        <w:br/>
        <w:t xml:space="preserve">HOSPITAL LAS HIGUERAS TALCAHUANO </w:t>
      </w:r>
    </w:p>
    <w:p w14:paraId="7D1B8465"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40. TUMOR GIGANTE DEL RETROPERITONEO, A PROPÓSITO DE UN CASO Y REVISIÓN DE LA LITERATURA.</w:t>
      </w:r>
      <w:r w:rsidRPr="00C74DF3">
        <w:rPr>
          <w:rFonts w:ascii="Times New Roman" w:hAnsi="Times New Roman" w:cs="Times New Roman"/>
          <w:lang w:val="es-CL"/>
        </w:rPr>
        <w:br/>
        <w:t>Dra Daniela Colina A, Dr Jorge Labra R. Dra Catalina Acuña M, Dra Tamara Daire R. Dr Sergio Aranda G. Dr Marco Andrade V.</w:t>
      </w:r>
      <w:r w:rsidRPr="00C74DF3">
        <w:rPr>
          <w:rFonts w:ascii="Times New Roman" w:hAnsi="Times New Roman" w:cs="Times New Roman"/>
          <w:lang w:val="es-CL"/>
        </w:rPr>
        <w:br/>
        <w:t>Servicio de Cirugía Hospital El Pino. Universidad Andrés Bello. Facultad de Medicina. Departamento de  Cirugía. Santiago, Chile</w:t>
      </w:r>
    </w:p>
    <w:p w14:paraId="23B30B6F"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41. HERNIA DE GARENGEOT ASOCIADA A APENDICITIS AGUDA, PRESENTACIÓN DE UN CASO.</w:t>
      </w:r>
      <w:r w:rsidRPr="00C74DF3">
        <w:rPr>
          <w:rFonts w:ascii="Times New Roman" w:hAnsi="Times New Roman" w:cs="Times New Roman"/>
          <w:lang w:val="es-CL"/>
        </w:rPr>
        <w:br/>
        <w:t>Lorena Gárate G., Kristian Parra C., Ignacio Santos G., José Manuel Martinez V., Juan Ignacio Chuecas J., Alvaro Gallardo V.</w:t>
      </w:r>
      <w:r w:rsidRPr="00C74DF3">
        <w:rPr>
          <w:rFonts w:ascii="Times New Roman" w:hAnsi="Times New Roman" w:cs="Times New Roman"/>
          <w:lang w:val="es-CL"/>
        </w:rPr>
        <w:br/>
        <w:t>Hospital las Higueras, Talcahuano</w:t>
      </w:r>
    </w:p>
    <w:p w14:paraId="4155C8A0" w14:textId="77777777" w:rsidR="00F24BB9" w:rsidRPr="009D57EE" w:rsidRDefault="00F24BB9" w:rsidP="00F24BB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Carlos Perales G.,</w:t>
      </w:r>
      <w:r w:rsidRPr="00BD103B">
        <w:rPr>
          <w:rFonts w:ascii="Times New Roman" w:hAnsi="Times New Roman" w:cs="Times New Roman"/>
          <w:sz w:val="24"/>
          <w:szCs w:val="24"/>
          <w:highlight w:val="green"/>
          <w:lang w:val="es-CL"/>
        </w:rPr>
        <w:t xml:space="preserve"> M.S.Ch.C.</w:t>
      </w:r>
    </w:p>
    <w:p w14:paraId="26CA54CD" w14:textId="1338A2FE"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42. PERFORACIÓN DE VÍSCERA HUECA POR TUBERCULOSIS INTESTINAL VS ENFERMEDAD DE CROHN, UN DESAFÍO DIAGNÓSTICO PRE OPERATORIO. REPORTE DE UN CASO. </w:t>
      </w:r>
      <w:r w:rsidRPr="00C74DF3">
        <w:rPr>
          <w:rFonts w:ascii="Times New Roman" w:hAnsi="Times New Roman" w:cs="Times New Roman"/>
          <w:lang w:val="es-CL"/>
        </w:rPr>
        <w:br/>
        <w:t xml:space="preserve">Luymar Petit, Matías Campos, Francisca López, Alejandro Iglesias, Carlos </w:t>
      </w:r>
      <w:proofErr w:type="spellStart"/>
      <w:r w:rsidRPr="00C74DF3">
        <w:rPr>
          <w:rFonts w:ascii="Times New Roman" w:hAnsi="Times New Roman" w:cs="Times New Roman"/>
          <w:lang w:val="es-CL"/>
        </w:rPr>
        <w:t>Melendez</w:t>
      </w:r>
      <w:proofErr w:type="spellEnd"/>
      <w:r w:rsidRPr="00C74DF3">
        <w:rPr>
          <w:rFonts w:ascii="Times New Roman" w:hAnsi="Times New Roman" w:cs="Times New Roman"/>
          <w:lang w:val="es-CL"/>
        </w:rPr>
        <w:t>, Paula Rojas, José Castro, Nicolle Pinto1, Diego Gianetti, Juan Werlinger.</w:t>
      </w:r>
      <w:r w:rsidRPr="00C74DF3">
        <w:rPr>
          <w:rFonts w:ascii="Times New Roman" w:hAnsi="Times New Roman" w:cs="Times New Roman"/>
          <w:lang w:val="es-CL"/>
        </w:rPr>
        <w:br/>
        <w:t>Hospital San Juan de Dios</w:t>
      </w:r>
    </w:p>
    <w:p w14:paraId="3B240E25"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43. PRESENTACIÓN SIMULTÁNEA DE FASCITIS NECROTIZANTE Y APENDICITIS AGUDA EN HERNIA DE GARENGEOT </w:t>
      </w:r>
      <w:r w:rsidRPr="00C74DF3">
        <w:rPr>
          <w:rFonts w:ascii="Times New Roman" w:hAnsi="Times New Roman" w:cs="Times New Roman"/>
          <w:lang w:val="es-CL"/>
        </w:rPr>
        <w:br/>
        <w:t>Valeska López S., Javiera Lyon B., Sebastián Sapiain G., Cristóbal Fuentes S., Tomás Malagueño T.</w:t>
      </w:r>
      <w:r w:rsidRPr="00C74DF3">
        <w:rPr>
          <w:rFonts w:ascii="Times New Roman" w:hAnsi="Times New Roman" w:cs="Times New Roman"/>
          <w:lang w:val="es-CL"/>
        </w:rPr>
        <w:br/>
        <w:t>Hospital Padre Hurtado, Servicio de Cirugía</w:t>
      </w:r>
    </w:p>
    <w:p w14:paraId="713F7AD4"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44. PSEUDOANEURISMA ATRUMÁTICO DE ARTERIA HEPÁTICA EN HOMBRE DE 69 AÑOS – REPORTE DE CASO Y REVISIÓN DE LA LITERATURA</w:t>
      </w:r>
      <w:r w:rsidRPr="00C74DF3">
        <w:rPr>
          <w:rFonts w:ascii="Times New Roman" w:hAnsi="Times New Roman" w:cs="Times New Roman"/>
          <w:lang w:val="es-CL"/>
        </w:rPr>
        <w:br/>
        <w:t xml:space="preserve">Isidora Belletti S. (1), Eduardo Pérez J. (1), Nicolás </w:t>
      </w:r>
      <w:proofErr w:type="spellStart"/>
      <w:r w:rsidRPr="00C74DF3">
        <w:rPr>
          <w:rFonts w:ascii="Times New Roman" w:hAnsi="Times New Roman" w:cs="Times New Roman"/>
          <w:lang w:val="es-CL"/>
        </w:rPr>
        <w:t>Zugbe</w:t>
      </w:r>
      <w:proofErr w:type="spellEnd"/>
      <w:r w:rsidRPr="00C74DF3">
        <w:rPr>
          <w:rFonts w:ascii="Times New Roman" w:hAnsi="Times New Roman" w:cs="Times New Roman"/>
          <w:lang w:val="es-CL"/>
        </w:rPr>
        <w:t xml:space="preserve"> G. (2), Javier Reyes I. (1) </w:t>
      </w:r>
      <w:r w:rsidRPr="00C74DF3">
        <w:rPr>
          <w:rFonts w:ascii="Times New Roman" w:hAnsi="Times New Roman" w:cs="Times New Roman"/>
          <w:lang w:val="es-CL"/>
        </w:rPr>
        <w:br/>
        <w:t>(1) Universidad Andrés Bello. Servicio de Cirugía, Hospital El Pino. (2) Unidad de Radiología Intervencional. Hospital Barros Luco Trudeau.</w:t>
      </w:r>
    </w:p>
    <w:p w14:paraId="2B580B9B"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45. PERFORACIÓN DE YEYUNO PROXIMAL SECUNDARIA A DIVERTICULITIS YEYUNAL COMPLICADA - REPORTE DE CASO.</w:t>
      </w:r>
      <w:r w:rsidRPr="00C74DF3">
        <w:rPr>
          <w:rFonts w:ascii="Times New Roman" w:hAnsi="Times New Roman" w:cs="Times New Roman"/>
          <w:lang w:val="es-CL"/>
        </w:rPr>
        <w:br/>
        <w:t>Daniel Jardel S, Hector Rivas M, Jose Rodriguez R, Eduardo Castro A</w:t>
      </w:r>
      <w:r w:rsidRPr="00C74DF3">
        <w:rPr>
          <w:rFonts w:ascii="Times New Roman" w:hAnsi="Times New Roman" w:cs="Times New Roman"/>
          <w:lang w:val="es-CL"/>
        </w:rPr>
        <w:br/>
        <w:t>Clínica Dávila</w:t>
      </w:r>
    </w:p>
    <w:p w14:paraId="17CA9F9E" w14:textId="77777777" w:rsidR="00864571" w:rsidRPr="009D57EE" w:rsidRDefault="00864571" w:rsidP="00864571">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Raimundo Izquierdo C.,</w:t>
      </w:r>
      <w:r w:rsidRPr="00BD103B">
        <w:rPr>
          <w:rFonts w:ascii="Times New Roman" w:hAnsi="Times New Roman" w:cs="Times New Roman"/>
          <w:sz w:val="24"/>
          <w:szCs w:val="24"/>
          <w:highlight w:val="green"/>
          <w:lang w:val="es-CL"/>
        </w:rPr>
        <w:t xml:space="preserve"> M.S.Ch.C.</w:t>
      </w:r>
    </w:p>
    <w:p w14:paraId="6BC2050F" w14:textId="182766CF" w:rsidR="003E6EA7" w:rsidRPr="00C74DF3" w:rsidRDefault="00877260">
      <w:pPr>
        <w:rPr>
          <w:rFonts w:ascii="Times New Roman" w:hAnsi="Times New Roman" w:cs="Times New Roman"/>
          <w:lang w:val="es-CL"/>
        </w:rPr>
      </w:pPr>
      <w:r w:rsidRPr="00C74DF3">
        <w:rPr>
          <w:rFonts w:ascii="Times New Roman" w:hAnsi="Times New Roman" w:cs="Times New Roman"/>
          <w:lang w:val="es-CL"/>
        </w:rPr>
        <w:t>46. PERFORACIÓN INTESTINAL SECUNDARIO A OBSTRUCCIÓN INTESTINAL POR TRICOBEZOAR</w:t>
      </w:r>
      <w:r w:rsidRPr="00C74DF3">
        <w:rPr>
          <w:rFonts w:ascii="Times New Roman" w:hAnsi="Times New Roman" w:cs="Times New Roman"/>
          <w:lang w:val="es-CL"/>
        </w:rPr>
        <w:br/>
        <w:t>Rafael Cárdenas A., María José Navarrete A., Romina Gallardo L.</w:t>
      </w:r>
      <w:r w:rsidRPr="00C74DF3">
        <w:rPr>
          <w:rFonts w:ascii="Times New Roman" w:hAnsi="Times New Roman" w:cs="Times New Roman"/>
          <w:lang w:val="es-CL"/>
        </w:rPr>
        <w:br/>
        <w:t>Universidad de Santiago de Chile</w:t>
      </w:r>
    </w:p>
    <w:p w14:paraId="0D4902CB"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47. APENDICITIS AGUDA POR CUERPO EXTRAÑO: UN POSTÓN SORPRESA, A PROPÓSITO DE UN CASO.</w:t>
      </w:r>
      <w:r w:rsidRPr="00C74DF3">
        <w:rPr>
          <w:rFonts w:ascii="Times New Roman" w:hAnsi="Times New Roman" w:cs="Times New Roman"/>
          <w:lang w:val="es-CL"/>
        </w:rPr>
        <w:br/>
        <w:t>Valentina Vega Q., Bárbara Merino A., Oscar Ariscain J., Juan Peraza F.</w:t>
      </w:r>
      <w:r w:rsidRPr="00C74DF3">
        <w:rPr>
          <w:rFonts w:ascii="Times New Roman" w:hAnsi="Times New Roman" w:cs="Times New Roman"/>
          <w:lang w:val="es-CL"/>
        </w:rPr>
        <w:br/>
        <w:t xml:space="preserve">Hospital las Higueras de Talcahuano, Concepción. Universidad  Católica de la Santísima Concepción. Universidad de </w:t>
      </w:r>
      <w:proofErr w:type="gramStart"/>
      <w:r w:rsidRPr="00C74DF3">
        <w:rPr>
          <w:rFonts w:ascii="Times New Roman" w:hAnsi="Times New Roman" w:cs="Times New Roman"/>
          <w:lang w:val="es-CL"/>
        </w:rPr>
        <w:t>Concepción .</w:t>
      </w:r>
      <w:proofErr w:type="gramEnd"/>
    </w:p>
    <w:p w14:paraId="44FCE06A"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lastRenderedPageBreak/>
        <w:t xml:space="preserve">48. HERNIA DE </w:t>
      </w:r>
      <w:proofErr w:type="spellStart"/>
      <w:r w:rsidRPr="00C74DF3">
        <w:rPr>
          <w:rFonts w:ascii="Times New Roman" w:hAnsi="Times New Roman" w:cs="Times New Roman"/>
          <w:lang w:val="es-CL"/>
        </w:rPr>
        <w:t>DE</w:t>
      </w:r>
      <w:proofErr w:type="spellEnd"/>
      <w:r w:rsidRPr="00C74DF3">
        <w:rPr>
          <w:rFonts w:ascii="Times New Roman" w:hAnsi="Times New Roman" w:cs="Times New Roman"/>
          <w:lang w:val="es-CL"/>
        </w:rPr>
        <w:t xml:space="preserve"> GARENGEOT: PRESENTACIÓN ATÍPICA DE HERNIA CRURAL CON APENDICITIS AGUDA ASOCIADA, A PROPÓSITO DE UN CASO.</w:t>
      </w:r>
      <w:r w:rsidRPr="00C74DF3">
        <w:rPr>
          <w:rFonts w:ascii="Times New Roman" w:hAnsi="Times New Roman" w:cs="Times New Roman"/>
          <w:lang w:val="es-CL"/>
        </w:rPr>
        <w:br/>
        <w:t xml:space="preserve">Valentina Vega Q., Bárbara Merino A., Óscar Ramos R., Francisco Silva F., Valentina Ramos V., Ignacia Silva R. </w:t>
      </w:r>
      <w:r w:rsidRPr="00C74DF3">
        <w:rPr>
          <w:rFonts w:ascii="Times New Roman" w:hAnsi="Times New Roman" w:cs="Times New Roman"/>
          <w:lang w:val="es-CL"/>
        </w:rPr>
        <w:br/>
        <w:t>Hospital Clínico Herminda Martin, Servicio de Urgencias, Chillán. Universidad Católica de la Santísima Concepción, Chillán. Universidad de Concepción, Concepción.</w:t>
      </w:r>
    </w:p>
    <w:p w14:paraId="343A24F7"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49. ÍLEO BILIAR COMO CAUSA DE OBSTRUCCIÓN INTESTINAL MECÁNICA, A PROPÓSITO DE UN CASO. </w:t>
      </w:r>
      <w:r w:rsidRPr="00C74DF3">
        <w:rPr>
          <w:rFonts w:ascii="Times New Roman" w:hAnsi="Times New Roman" w:cs="Times New Roman"/>
          <w:lang w:val="es-CL"/>
        </w:rPr>
        <w:br/>
        <w:t xml:space="preserve">Valentina Vega Q., Bárbara Merino A., Pola Avilez P., Óscar Ramos R., Francisco Silva F., Valentina Ramos V., Ignacia Silva R. </w:t>
      </w:r>
      <w:r w:rsidRPr="00C74DF3">
        <w:rPr>
          <w:rFonts w:ascii="Times New Roman" w:hAnsi="Times New Roman" w:cs="Times New Roman"/>
          <w:lang w:val="es-CL"/>
        </w:rPr>
        <w:br/>
        <w:t>Hospital Clínico Herminda Martin, Servicio de Urgencias, Chillán. Universidad Católica de la Santísima Concepción, Chillán. Universidad de Concepción, Concepción.</w:t>
      </w:r>
    </w:p>
    <w:p w14:paraId="1F49A280" w14:textId="2419A8AB" w:rsidR="00BD103B" w:rsidRPr="009D57EE" w:rsidRDefault="00BD103B" w:rsidP="00BD103B">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Comentador: Dr.</w:t>
      </w:r>
      <w:r w:rsidR="008F536C">
        <w:rPr>
          <w:rFonts w:ascii="Times New Roman" w:hAnsi="Times New Roman" w:cs="Times New Roman"/>
          <w:sz w:val="24"/>
          <w:szCs w:val="24"/>
          <w:highlight w:val="green"/>
          <w:lang w:val="es-CL"/>
        </w:rPr>
        <w:t xml:space="preserve"> Claudio Quintana R</w:t>
      </w:r>
      <w:r w:rsidR="000C154A">
        <w:rPr>
          <w:rFonts w:ascii="Times New Roman" w:hAnsi="Times New Roman" w:cs="Times New Roman"/>
          <w:sz w:val="24"/>
          <w:szCs w:val="24"/>
          <w:highlight w:val="green"/>
          <w:lang w:val="es-CL"/>
        </w:rPr>
        <w:t>.,</w:t>
      </w:r>
      <w:r w:rsidRPr="00BD103B">
        <w:rPr>
          <w:rFonts w:ascii="Times New Roman" w:hAnsi="Times New Roman" w:cs="Times New Roman"/>
          <w:sz w:val="24"/>
          <w:szCs w:val="24"/>
          <w:highlight w:val="green"/>
          <w:lang w:val="es-CL"/>
        </w:rPr>
        <w:t xml:space="preserve"> M.S.Ch.C.</w:t>
      </w:r>
    </w:p>
    <w:p w14:paraId="35A8E522" w14:textId="4081D079"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50. HERNIA DE GARENGEOT, PRESENTACIÓN POCO FRECUENTE DE LA HERNIA FEMORAL; REPORTE DE UN CASO </w:t>
      </w:r>
      <w:r w:rsidRPr="00C74DF3">
        <w:rPr>
          <w:rFonts w:ascii="Times New Roman" w:hAnsi="Times New Roman" w:cs="Times New Roman"/>
          <w:lang w:val="es-CL"/>
        </w:rPr>
        <w:br/>
        <w:t xml:space="preserve"> Dominique Krauss S, Benjamín Dublé M, José Poblete P, Marcelo Torres C.</w:t>
      </w:r>
      <w:r w:rsidRPr="00C74DF3">
        <w:rPr>
          <w:rFonts w:ascii="Times New Roman" w:hAnsi="Times New Roman" w:cs="Times New Roman"/>
          <w:lang w:val="es-CL"/>
        </w:rPr>
        <w:br/>
        <w:t xml:space="preserve">Universidad de los Andes, Hospital Clínico Dra. Eloísa Díaz Insunza de la Florida </w:t>
      </w:r>
    </w:p>
    <w:p w14:paraId="2B6B152E"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51. HERNIA DIAFRAGMÁTICA TRAUMÁTICA: UN DIAGNÓSTICO TARDÍO QUE PASA MUCHAS VECES DESAPERCIBIDO.</w:t>
      </w:r>
      <w:r w:rsidRPr="00C74DF3">
        <w:rPr>
          <w:rFonts w:ascii="Times New Roman" w:hAnsi="Times New Roman" w:cs="Times New Roman"/>
          <w:lang w:val="es-CL"/>
        </w:rPr>
        <w:br/>
        <w:t xml:space="preserve">Karla Zambrano V., Camila Concha P., Macarena Rivera Z., </w:t>
      </w:r>
      <w:proofErr w:type="spellStart"/>
      <w:r w:rsidRPr="00C74DF3">
        <w:rPr>
          <w:rFonts w:ascii="Times New Roman" w:hAnsi="Times New Roman" w:cs="Times New Roman"/>
          <w:lang w:val="es-CL"/>
        </w:rPr>
        <w:t>Katherinne</w:t>
      </w:r>
      <w:proofErr w:type="spellEnd"/>
      <w:r w:rsidRPr="00C74DF3">
        <w:rPr>
          <w:rFonts w:ascii="Times New Roman" w:hAnsi="Times New Roman" w:cs="Times New Roman"/>
          <w:lang w:val="es-CL"/>
        </w:rPr>
        <w:t xml:space="preserve"> Coronado S., Javier Hurtado S.</w:t>
      </w:r>
      <w:r w:rsidRPr="00C74DF3">
        <w:rPr>
          <w:rFonts w:ascii="Times New Roman" w:hAnsi="Times New Roman" w:cs="Times New Roman"/>
          <w:lang w:val="es-CL"/>
        </w:rPr>
        <w:br/>
        <w:t>Hospital San José</w:t>
      </w:r>
    </w:p>
    <w:p w14:paraId="461858A8"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52. ANGIOMIOFIBROBLASTOMA VULVOPERINEAL. REPORTE DE UN CASO.</w:t>
      </w:r>
      <w:r w:rsidRPr="00C74DF3">
        <w:rPr>
          <w:rFonts w:ascii="Times New Roman" w:hAnsi="Times New Roman" w:cs="Times New Roman"/>
          <w:lang w:val="es-CL"/>
        </w:rPr>
        <w:br/>
        <w:t xml:space="preserve">Carlos Morales M., Valeria </w:t>
      </w:r>
      <w:proofErr w:type="spellStart"/>
      <w:r w:rsidRPr="00C74DF3">
        <w:rPr>
          <w:rFonts w:ascii="Times New Roman" w:hAnsi="Times New Roman" w:cs="Times New Roman"/>
          <w:lang w:val="es-CL"/>
        </w:rPr>
        <w:t>Galáz</w:t>
      </w:r>
      <w:proofErr w:type="spellEnd"/>
      <w:r w:rsidRPr="00C74DF3">
        <w:rPr>
          <w:rFonts w:ascii="Times New Roman" w:hAnsi="Times New Roman" w:cs="Times New Roman"/>
          <w:lang w:val="es-CL"/>
        </w:rPr>
        <w:t xml:space="preserve"> K., Brandon Valencia-</w:t>
      </w:r>
      <w:proofErr w:type="gramStart"/>
      <w:r w:rsidRPr="00C74DF3">
        <w:rPr>
          <w:rFonts w:ascii="Times New Roman" w:hAnsi="Times New Roman" w:cs="Times New Roman"/>
          <w:lang w:val="es-CL"/>
        </w:rPr>
        <w:t>Coronel</w:t>
      </w:r>
      <w:proofErr w:type="gramEnd"/>
      <w:r w:rsidRPr="00C74DF3">
        <w:rPr>
          <w:rFonts w:ascii="Times New Roman" w:hAnsi="Times New Roman" w:cs="Times New Roman"/>
          <w:lang w:val="es-CL"/>
        </w:rPr>
        <w:t xml:space="preserve"> C, Valentina Durán E., Erik Manríquez A., Diego Romero V.  </w:t>
      </w:r>
      <w:r w:rsidRPr="00C74DF3">
        <w:rPr>
          <w:rFonts w:ascii="Times New Roman" w:hAnsi="Times New Roman" w:cs="Times New Roman"/>
          <w:lang w:val="es-CL"/>
        </w:rPr>
        <w:br/>
        <w:t xml:space="preserve">Complejo Asistencial </w:t>
      </w:r>
      <w:proofErr w:type="gramStart"/>
      <w:r w:rsidRPr="00C74DF3">
        <w:rPr>
          <w:rFonts w:ascii="Times New Roman" w:hAnsi="Times New Roman" w:cs="Times New Roman"/>
          <w:lang w:val="es-CL"/>
        </w:rPr>
        <w:t>“ Dr.</w:t>
      </w:r>
      <w:proofErr w:type="gramEnd"/>
      <w:r w:rsidRPr="00C74DF3">
        <w:rPr>
          <w:rFonts w:ascii="Times New Roman" w:hAnsi="Times New Roman" w:cs="Times New Roman"/>
          <w:lang w:val="es-CL"/>
        </w:rPr>
        <w:t xml:space="preserve"> Sótero del Río”</w:t>
      </w:r>
    </w:p>
    <w:p w14:paraId="2F0E01CB"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53. OBSTRUCCIÓN INTESTINAL POR HERNIA INTERNA A TRAVÉS DE BRECHA MESENTÉRICA, A PROPÓSITO DE UN CASO.</w:t>
      </w:r>
      <w:r w:rsidRPr="00C74DF3">
        <w:rPr>
          <w:rFonts w:ascii="Times New Roman" w:hAnsi="Times New Roman" w:cs="Times New Roman"/>
          <w:lang w:val="es-CL"/>
        </w:rPr>
        <w:br/>
        <w:t xml:space="preserve">Carolina Morales C (1). Nicolás Campaña </w:t>
      </w:r>
      <w:proofErr w:type="gramStart"/>
      <w:r w:rsidRPr="00C74DF3">
        <w:rPr>
          <w:rFonts w:ascii="Times New Roman" w:hAnsi="Times New Roman" w:cs="Times New Roman"/>
          <w:lang w:val="es-CL"/>
        </w:rPr>
        <w:t>W(</w:t>
      </w:r>
      <w:proofErr w:type="gramEnd"/>
      <w:r w:rsidRPr="00C74DF3">
        <w:rPr>
          <w:rFonts w:ascii="Times New Roman" w:hAnsi="Times New Roman" w:cs="Times New Roman"/>
          <w:lang w:val="es-CL"/>
        </w:rPr>
        <w:t>1,2). Gely Muñoz B (2). Mesly Albarracín C (2).</w:t>
      </w:r>
      <w:r w:rsidRPr="00C74DF3">
        <w:rPr>
          <w:rFonts w:ascii="Times New Roman" w:hAnsi="Times New Roman" w:cs="Times New Roman"/>
          <w:lang w:val="es-CL"/>
        </w:rPr>
        <w:br/>
        <w:t>(1) Departamento de Cirugía Hospital de Urgencia Asistencia Pública.  (</w:t>
      </w:r>
      <w:proofErr w:type="gramStart"/>
      <w:r w:rsidRPr="00C74DF3">
        <w:rPr>
          <w:rFonts w:ascii="Times New Roman" w:hAnsi="Times New Roman" w:cs="Times New Roman"/>
          <w:lang w:val="es-CL"/>
        </w:rPr>
        <w:t>2)Departamento</w:t>
      </w:r>
      <w:proofErr w:type="gramEnd"/>
      <w:r w:rsidRPr="00C74DF3">
        <w:rPr>
          <w:rFonts w:ascii="Times New Roman" w:hAnsi="Times New Roman" w:cs="Times New Roman"/>
          <w:lang w:val="es-CL"/>
        </w:rPr>
        <w:t xml:space="preserve"> de Cirugía Clínica Indisa.</w:t>
      </w:r>
    </w:p>
    <w:p w14:paraId="5D404ED2" w14:textId="77777777" w:rsidR="00C62F9E" w:rsidRPr="009D57EE" w:rsidRDefault="00C62F9E" w:rsidP="00C62F9E">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Erick Castillo F</w:t>
      </w:r>
      <w:r w:rsidRPr="00BD103B">
        <w:rPr>
          <w:rFonts w:ascii="Times New Roman" w:hAnsi="Times New Roman" w:cs="Times New Roman"/>
          <w:sz w:val="24"/>
          <w:szCs w:val="24"/>
          <w:highlight w:val="green"/>
          <w:lang w:val="es-CL"/>
        </w:rPr>
        <w:t>., M.S.Ch.C.</w:t>
      </w:r>
    </w:p>
    <w:p w14:paraId="47679DA4" w14:textId="2B1DB46C"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54. QUISTE ESPLÉNICO GIGANTE NO HIDATÍDICO: HALLAZGO INCIDENTAL EN PACIENTE CON GASTROENTERITIS AGUDA </w:t>
      </w:r>
      <w:r w:rsidRPr="00C74DF3">
        <w:rPr>
          <w:rFonts w:ascii="Times New Roman" w:hAnsi="Times New Roman" w:cs="Times New Roman"/>
          <w:lang w:val="es-CL"/>
        </w:rPr>
        <w:br/>
        <w:t xml:space="preserve">Camila P. Samaniego S., Liliana Sanhueza P., Sofía </w:t>
      </w:r>
      <w:proofErr w:type="spellStart"/>
      <w:r w:rsidRPr="00C74DF3">
        <w:rPr>
          <w:rFonts w:ascii="Times New Roman" w:hAnsi="Times New Roman" w:cs="Times New Roman"/>
          <w:lang w:val="es-CL"/>
        </w:rPr>
        <w:t>Pumarino</w:t>
      </w:r>
      <w:proofErr w:type="spellEnd"/>
      <w:r w:rsidRPr="00C74DF3">
        <w:rPr>
          <w:rFonts w:ascii="Times New Roman" w:hAnsi="Times New Roman" w:cs="Times New Roman"/>
          <w:lang w:val="es-CL"/>
        </w:rPr>
        <w:t xml:space="preserve"> L., María José Martínez S.,  Álvaro Paredes Q., Felipe Castillo H.</w:t>
      </w:r>
      <w:r w:rsidRPr="00C74DF3">
        <w:rPr>
          <w:rFonts w:ascii="Times New Roman" w:hAnsi="Times New Roman" w:cs="Times New Roman"/>
          <w:lang w:val="es-CL"/>
        </w:rPr>
        <w:br/>
        <w:t>Hospital Padre Hurtado</w:t>
      </w:r>
    </w:p>
    <w:p w14:paraId="6D176EB2"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55. ABSCESO SUBFRÉNICO COMO COMPLICACIÓN POSTQUIRÚRGICA TARDÍA DE UNA APENDICITIS AGUDA COMPLICADA. REPORTE DE CASO Y REVISIÓN DE LITERATURA.</w:t>
      </w:r>
      <w:r w:rsidRPr="00C74DF3">
        <w:rPr>
          <w:rFonts w:ascii="Times New Roman" w:hAnsi="Times New Roman" w:cs="Times New Roman"/>
          <w:lang w:val="es-CL"/>
        </w:rPr>
        <w:br/>
      </w:r>
      <w:proofErr w:type="spellStart"/>
      <w:r w:rsidRPr="00C74DF3">
        <w:rPr>
          <w:rFonts w:ascii="Times New Roman" w:hAnsi="Times New Roman" w:cs="Times New Roman"/>
          <w:lang w:val="es-CL"/>
        </w:rPr>
        <w:t>Nyckolas</w:t>
      </w:r>
      <w:proofErr w:type="spellEnd"/>
      <w:r w:rsidRPr="00C74DF3">
        <w:rPr>
          <w:rFonts w:ascii="Times New Roman" w:hAnsi="Times New Roman" w:cs="Times New Roman"/>
          <w:lang w:val="es-CL"/>
        </w:rPr>
        <w:t xml:space="preserve"> Torres </w:t>
      </w:r>
      <w:proofErr w:type="gramStart"/>
      <w:r w:rsidRPr="00C74DF3">
        <w:rPr>
          <w:rFonts w:ascii="Times New Roman" w:hAnsi="Times New Roman" w:cs="Times New Roman"/>
          <w:lang w:val="es-CL"/>
        </w:rPr>
        <w:t>A(</w:t>
      </w:r>
      <w:proofErr w:type="gramEnd"/>
      <w:r w:rsidRPr="00C74DF3">
        <w:rPr>
          <w:rFonts w:ascii="Times New Roman" w:hAnsi="Times New Roman" w:cs="Times New Roman"/>
          <w:lang w:val="es-CL"/>
        </w:rPr>
        <w:t>1), Hernán Arancibia A(2), Sebastián Cid H(3), Sofía Toro A(1), Paloma Sotomayor M(1), Consuelo Contreras R(1), Andrés Novoa M(1), Florencia Pinto F(1)</w:t>
      </w:r>
      <w:r w:rsidRPr="00C74DF3">
        <w:rPr>
          <w:rFonts w:ascii="Times New Roman" w:hAnsi="Times New Roman" w:cs="Times New Roman"/>
          <w:lang w:val="es-CL"/>
        </w:rPr>
        <w:br/>
        <w:t xml:space="preserve">1 Interno de Medicina, Universidad de Valparaíso, Viña del Mar, Chile.   2 </w:t>
      </w:r>
      <w:proofErr w:type="gramStart"/>
      <w:r w:rsidRPr="00C74DF3">
        <w:rPr>
          <w:rFonts w:ascii="Times New Roman" w:hAnsi="Times New Roman" w:cs="Times New Roman"/>
          <w:lang w:val="es-CL"/>
        </w:rPr>
        <w:t>Cirujano</w:t>
      </w:r>
      <w:proofErr w:type="gramEnd"/>
      <w:r w:rsidRPr="00C74DF3">
        <w:rPr>
          <w:rFonts w:ascii="Times New Roman" w:hAnsi="Times New Roman" w:cs="Times New Roman"/>
          <w:lang w:val="es-CL"/>
        </w:rPr>
        <w:t xml:space="preserve"> General, Jefe de Equipo de Cirugía General, Hospital Dr Gustavo Fricke, Viña del Mar, Chile. 3 </w:t>
      </w:r>
      <w:proofErr w:type="gramStart"/>
      <w:r w:rsidRPr="00C74DF3">
        <w:rPr>
          <w:rFonts w:ascii="Times New Roman" w:hAnsi="Times New Roman" w:cs="Times New Roman"/>
          <w:lang w:val="es-CL"/>
        </w:rPr>
        <w:t>Residente</w:t>
      </w:r>
      <w:proofErr w:type="gramEnd"/>
      <w:r w:rsidRPr="00C74DF3">
        <w:rPr>
          <w:rFonts w:ascii="Times New Roman" w:hAnsi="Times New Roman" w:cs="Times New Roman"/>
          <w:lang w:val="es-CL"/>
        </w:rPr>
        <w:t xml:space="preserve"> de Cirugía General, Universidad de Valparaíso, Viña del Mar, Chile.</w:t>
      </w:r>
    </w:p>
    <w:p w14:paraId="36FEA5DD"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56. APENDICITIS AGUDA EN CONTEXTO DE MALROTACIÓN INTESTINAL. 2 CASOS EN 1 SEMANA. </w:t>
      </w:r>
      <w:r w:rsidRPr="00C74DF3">
        <w:rPr>
          <w:rFonts w:ascii="Times New Roman" w:hAnsi="Times New Roman" w:cs="Times New Roman"/>
          <w:lang w:val="es-CL"/>
        </w:rPr>
        <w:br/>
        <w:t>Matías Lam A; Andre Mesías H; Jorge Arche P; Sergio Aranda G</w:t>
      </w:r>
      <w:r w:rsidRPr="00C74DF3">
        <w:rPr>
          <w:rFonts w:ascii="Times New Roman" w:hAnsi="Times New Roman" w:cs="Times New Roman"/>
          <w:lang w:val="es-CL"/>
        </w:rPr>
        <w:br/>
        <w:t>Hospital El Pino; Universidad Andrés Bello</w:t>
      </w:r>
    </w:p>
    <w:p w14:paraId="622DEB38"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57. HERNIA INTERNA PARADUODENAL, A PROPÓSITO DE UN CASO.</w:t>
      </w:r>
      <w:r w:rsidRPr="00C74DF3">
        <w:rPr>
          <w:rFonts w:ascii="Times New Roman" w:hAnsi="Times New Roman" w:cs="Times New Roman"/>
          <w:lang w:val="es-CL"/>
        </w:rPr>
        <w:br/>
        <w:t>Carol Escalona B; Andre Mesías H; Jorge Arche P; Sergio Aranda G</w:t>
      </w:r>
      <w:r w:rsidRPr="00C74DF3">
        <w:rPr>
          <w:rFonts w:ascii="Times New Roman" w:hAnsi="Times New Roman" w:cs="Times New Roman"/>
          <w:lang w:val="es-CL"/>
        </w:rPr>
        <w:br/>
        <w:t>Servicio de Cirugía Hospital El Pino; Universidad Andrés Bello</w:t>
      </w:r>
    </w:p>
    <w:p w14:paraId="64884949" w14:textId="52A58333" w:rsidR="00734B5B" w:rsidRPr="009D57EE" w:rsidRDefault="00734B5B" w:rsidP="00734B5B">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Comentador</w:t>
      </w:r>
      <w:r>
        <w:rPr>
          <w:rFonts w:ascii="Times New Roman" w:hAnsi="Times New Roman" w:cs="Times New Roman"/>
          <w:sz w:val="24"/>
          <w:szCs w:val="24"/>
          <w:highlight w:val="green"/>
          <w:lang w:val="es-CL"/>
        </w:rPr>
        <w:t>a</w:t>
      </w:r>
      <w:r w:rsidRPr="00BD103B">
        <w:rPr>
          <w:rFonts w:ascii="Times New Roman" w:hAnsi="Times New Roman" w:cs="Times New Roman"/>
          <w:sz w:val="24"/>
          <w:szCs w:val="24"/>
          <w:highlight w:val="green"/>
          <w:lang w:val="es-CL"/>
        </w:rPr>
        <w:t xml:space="preserve">: Dr. </w:t>
      </w:r>
      <w:r>
        <w:rPr>
          <w:rFonts w:ascii="Times New Roman" w:hAnsi="Times New Roman" w:cs="Times New Roman"/>
          <w:sz w:val="24"/>
          <w:szCs w:val="24"/>
          <w:highlight w:val="green"/>
          <w:lang w:val="es-CL"/>
        </w:rPr>
        <w:t>Natalia Farias G.</w:t>
      </w:r>
      <w:r w:rsidRPr="00BD103B">
        <w:rPr>
          <w:rFonts w:ascii="Times New Roman" w:hAnsi="Times New Roman" w:cs="Times New Roman"/>
          <w:sz w:val="24"/>
          <w:szCs w:val="24"/>
          <w:highlight w:val="green"/>
          <w:lang w:val="es-CL"/>
        </w:rPr>
        <w:t>, M.S.Ch.C.</w:t>
      </w:r>
    </w:p>
    <w:p w14:paraId="16A5BEAE" w14:textId="1826FF52" w:rsidR="003E6EA7" w:rsidRPr="00C74DF3" w:rsidRDefault="00877260">
      <w:pPr>
        <w:rPr>
          <w:rFonts w:ascii="Times New Roman" w:hAnsi="Times New Roman" w:cs="Times New Roman"/>
          <w:lang w:val="es-CL"/>
        </w:rPr>
      </w:pPr>
      <w:r w:rsidRPr="00C74DF3">
        <w:rPr>
          <w:rFonts w:ascii="Times New Roman" w:hAnsi="Times New Roman" w:cs="Times New Roman"/>
          <w:lang w:val="es-CL"/>
        </w:rPr>
        <w:t>58. DIAGNÓSTICO Y MANEJO DEL VÓLVULO GÁSTRICO: INFORME DE UN CASO CLÍNICO Y REVISIÓN DE LA LITERATURA</w:t>
      </w:r>
      <w:r w:rsidRPr="00C74DF3">
        <w:rPr>
          <w:rFonts w:ascii="Times New Roman" w:hAnsi="Times New Roman" w:cs="Times New Roman"/>
          <w:lang w:val="es-CL"/>
        </w:rPr>
        <w:br/>
        <w:t xml:space="preserve">Nicolás Moreno Vergara (1), Juan De la Barra (1), Sofia Blanco Migueles (2), Pablo Alvarez </w:t>
      </w:r>
      <w:r w:rsidRPr="00C74DF3">
        <w:rPr>
          <w:rFonts w:ascii="Times New Roman" w:hAnsi="Times New Roman" w:cs="Times New Roman"/>
          <w:lang w:val="es-CL"/>
        </w:rPr>
        <w:br/>
      </w:r>
      <w:r w:rsidRPr="00C74DF3">
        <w:rPr>
          <w:rFonts w:ascii="Times New Roman" w:hAnsi="Times New Roman" w:cs="Times New Roman"/>
          <w:lang w:val="es-CL"/>
        </w:rPr>
        <w:lastRenderedPageBreak/>
        <w:t xml:space="preserve">(1) Interno, Escuela de Medicina, Pontificia Universidad </w:t>
      </w:r>
      <w:proofErr w:type="spellStart"/>
      <w:r w:rsidRPr="00C74DF3">
        <w:rPr>
          <w:rFonts w:ascii="Times New Roman" w:hAnsi="Times New Roman" w:cs="Times New Roman"/>
          <w:lang w:val="es-CL"/>
        </w:rPr>
        <w:t>Catolica</w:t>
      </w:r>
      <w:proofErr w:type="spellEnd"/>
      <w:r w:rsidRPr="00C74DF3">
        <w:rPr>
          <w:rFonts w:ascii="Times New Roman" w:hAnsi="Times New Roman" w:cs="Times New Roman"/>
          <w:lang w:val="es-CL"/>
        </w:rPr>
        <w:t xml:space="preserve"> de Chile, (2) Interna, Escuela de Medicina, Universidad Mayor, (3), Residente Cirugia, Facultad de Medicina, Pontificia Universidad </w:t>
      </w:r>
      <w:proofErr w:type="spellStart"/>
      <w:r w:rsidRPr="00C74DF3">
        <w:rPr>
          <w:rFonts w:ascii="Times New Roman" w:hAnsi="Times New Roman" w:cs="Times New Roman"/>
          <w:lang w:val="es-CL"/>
        </w:rPr>
        <w:t>Catolica</w:t>
      </w:r>
      <w:proofErr w:type="spellEnd"/>
      <w:r w:rsidRPr="00C74DF3">
        <w:rPr>
          <w:rFonts w:ascii="Times New Roman" w:hAnsi="Times New Roman" w:cs="Times New Roman"/>
          <w:lang w:val="es-CL"/>
        </w:rPr>
        <w:t xml:space="preserve"> de Chile</w:t>
      </w:r>
    </w:p>
    <w:p w14:paraId="6F90CBEF"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59. FÍSTULA COLOVESICAL SECUNDARIA A DIVERTICULITIS AGUDA COMPLICADA EN PACIENTE ADULTO JOVEN INMUNODEPRIMIDO. A PROPÓSITO DE UN CASO. </w:t>
      </w:r>
      <w:r w:rsidRPr="00C74DF3">
        <w:rPr>
          <w:rFonts w:ascii="Times New Roman" w:hAnsi="Times New Roman" w:cs="Times New Roman"/>
          <w:lang w:val="es-CL"/>
        </w:rPr>
        <w:br/>
      </w:r>
      <w:proofErr w:type="spellStart"/>
      <w:r w:rsidRPr="00C74DF3">
        <w:rPr>
          <w:rFonts w:ascii="Times New Roman" w:hAnsi="Times New Roman" w:cs="Times New Roman"/>
          <w:lang w:val="es-CL"/>
        </w:rPr>
        <w:t>Milisa</w:t>
      </w:r>
      <w:proofErr w:type="spellEnd"/>
      <w:r w:rsidRPr="00C74DF3">
        <w:rPr>
          <w:rFonts w:ascii="Times New Roman" w:hAnsi="Times New Roman" w:cs="Times New Roman"/>
          <w:lang w:val="es-CL"/>
        </w:rPr>
        <w:t xml:space="preserve"> Barraza C., Geraldine González T., Gustavo Morales C., Sofia Pizarro G., Antonella Aguirre B., Sebastián Cruz M., César Navarro A.</w:t>
      </w:r>
      <w:r w:rsidRPr="00C74DF3">
        <w:rPr>
          <w:rFonts w:ascii="Times New Roman" w:hAnsi="Times New Roman" w:cs="Times New Roman"/>
          <w:lang w:val="es-CL"/>
        </w:rPr>
        <w:br/>
        <w:t xml:space="preserve">Servicio de Cirugía, Hospital Regional de Copiapó San José del Carmen, Chile. Facultad de medicina, Universidad de Atacama, Chile. </w:t>
      </w:r>
    </w:p>
    <w:p w14:paraId="20EC8EE8"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60. HERNIA CRURAL COMPLICADA CON CONTENIDO ÚNICO DE TROMPA DE FALOPIO: REPORTE DE UN CASO</w:t>
      </w:r>
      <w:r w:rsidRPr="00C74DF3">
        <w:rPr>
          <w:rFonts w:ascii="Times New Roman" w:hAnsi="Times New Roman" w:cs="Times New Roman"/>
          <w:lang w:val="es-CL"/>
        </w:rPr>
        <w:br/>
        <w:t>Melissa Mellado P., Francisco Canales S., Katherine Hernández O., Carol Vargas Q.</w:t>
      </w:r>
      <w:r w:rsidRPr="00C74DF3">
        <w:rPr>
          <w:rFonts w:ascii="Times New Roman" w:hAnsi="Times New Roman" w:cs="Times New Roman"/>
          <w:lang w:val="es-CL"/>
        </w:rPr>
        <w:br/>
        <w:t>Servicio Cirugía. Hospital Puerto Montt</w:t>
      </w:r>
    </w:p>
    <w:p w14:paraId="2E331028"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61. COLITIS FULMINANTE POR CLOSTRIDIUM DIFFICILE EN PACIENTE JOVEN: REPORTE DE UN CASO.</w:t>
      </w:r>
      <w:r w:rsidRPr="00C74DF3">
        <w:rPr>
          <w:rFonts w:ascii="Times New Roman" w:hAnsi="Times New Roman" w:cs="Times New Roman"/>
          <w:lang w:val="es-CL"/>
        </w:rPr>
        <w:br/>
        <w:t xml:space="preserve">Geraldine González T., </w:t>
      </w:r>
      <w:proofErr w:type="spellStart"/>
      <w:r w:rsidRPr="00C74DF3">
        <w:rPr>
          <w:rFonts w:ascii="Times New Roman" w:hAnsi="Times New Roman" w:cs="Times New Roman"/>
          <w:lang w:val="es-CL"/>
        </w:rPr>
        <w:t>Milisa</w:t>
      </w:r>
      <w:proofErr w:type="spellEnd"/>
      <w:r w:rsidRPr="00C74DF3">
        <w:rPr>
          <w:rFonts w:ascii="Times New Roman" w:hAnsi="Times New Roman" w:cs="Times New Roman"/>
          <w:lang w:val="es-CL"/>
        </w:rPr>
        <w:t xml:space="preserve"> Barraza C., Gustavo Morales C., Sofia Pizarro G., Antonella Aguirre B., Sebastián Cruz M., Cesar Navarro A.</w:t>
      </w:r>
      <w:r w:rsidRPr="00C74DF3">
        <w:rPr>
          <w:rFonts w:ascii="Times New Roman" w:hAnsi="Times New Roman" w:cs="Times New Roman"/>
          <w:lang w:val="es-CL"/>
        </w:rPr>
        <w:br/>
        <w:t xml:space="preserve">Servicio de Cirugía, Hospital Regional de Copiapó San José del Carmen, Chile. Facultad de medicina, Universidad de Atacama, Chile. </w:t>
      </w:r>
    </w:p>
    <w:p w14:paraId="3B5738C4" w14:textId="77777777" w:rsidR="0022046F" w:rsidRPr="009D57EE" w:rsidRDefault="0022046F" w:rsidP="0022046F">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Roberto Durán F.</w:t>
      </w:r>
      <w:r w:rsidRPr="00BD103B">
        <w:rPr>
          <w:rFonts w:ascii="Times New Roman" w:hAnsi="Times New Roman" w:cs="Times New Roman"/>
          <w:sz w:val="24"/>
          <w:szCs w:val="24"/>
          <w:highlight w:val="green"/>
          <w:lang w:val="es-CL"/>
        </w:rPr>
        <w:t>, M.S.Ch.C.</w:t>
      </w:r>
    </w:p>
    <w:p w14:paraId="77FF9902" w14:textId="7FBBE8AD"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62. MUCOCELE APENDICULAR: A PROPÓSITO DE UN CASO</w:t>
      </w:r>
      <w:r w:rsidRPr="00C74DF3">
        <w:rPr>
          <w:rFonts w:ascii="Times New Roman" w:hAnsi="Times New Roman" w:cs="Times New Roman"/>
          <w:lang w:val="es-CL"/>
        </w:rPr>
        <w:br/>
        <w:t xml:space="preserve">Benjamín Miranda N, </w:t>
      </w:r>
      <w:proofErr w:type="spellStart"/>
      <w:r w:rsidRPr="00C74DF3">
        <w:rPr>
          <w:rFonts w:ascii="Times New Roman" w:hAnsi="Times New Roman" w:cs="Times New Roman"/>
          <w:lang w:val="es-CL"/>
        </w:rPr>
        <w:t>Mathias</w:t>
      </w:r>
      <w:proofErr w:type="spellEnd"/>
      <w:r w:rsidRPr="00C74DF3">
        <w:rPr>
          <w:rFonts w:ascii="Times New Roman" w:hAnsi="Times New Roman" w:cs="Times New Roman"/>
          <w:lang w:val="es-CL"/>
        </w:rPr>
        <w:t xml:space="preserve"> </w:t>
      </w:r>
      <w:proofErr w:type="spellStart"/>
      <w:r w:rsidRPr="00C74DF3">
        <w:rPr>
          <w:rFonts w:ascii="Times New Roman" w:hAnsi="Times New Roman" w:cs="Times New Roman"/>
          <w:lang w:val="es-CL"/>
        </w:rPr>
        <w:t>Johow</w:t>
      </w:r>
      <w:proofErr w:type="spellEnd"/>
      <w:r w:rsidRPr="00C74DF3">
        <w:rPr>
          <w:rFonts w:ascii="Times New Roman" w:hAnsi="Times New Roman" w:cs="Times New Roman"/>
          <w:lang w:val="es-CL"/>
        </w:rPr>
        <w:t xml:space="preserve"> R, Loreto </w:t>
      </w:r>
      <w:proofErr w:type="spellStart"/>
      <w:r w:rsidRPr="00C74DF3">
        <w:rPr>
          <w:rFonts w:ascii="Times New Roman" w:hAnsi="Times New Roman" w:cs="Times New Roman"/>
          <w:lang w:val="es-CL"/>
        </w:rPr>
        <w:t>Boetsch</w:t>
      </w:r>
      <w:proofErr w:type="spellEnd"/>
      <w:r w:rsidRPr="00C74DF3">
        <w:rPr>
          <w:rFonts w:ascii="Times New Roman" w:hAnsi="Times New Roman" w:cs="Times New Roman"/>
          <w:lang w:val="es-CL"/>
        </w:rPr>
        <w:t xml:space="preserve"> </w:t>
      </w:r>
      <w:proofErr w:type="gramStart"/>
      <w:r w:rsidRPr="00C74DF3">
        <w:rPr>
          <w:rFonts w:ascii="Times New Roman" w:hAnsi="Times New Roman" w:cs="Times New Roman"/>
          <w:lang w:val="es-CL"/>
        </w:rPr>
        <w:t>C,  Aldo</w:t>
      </w:r>
      <w:proofErr w:type="gramEnd"/>
      <w:r w:rsidRPr="00C74DF3">
        <w:rPr>
          <w:rFonts w:ascii="Times New Roman" w:hAnsi="Times New Roman" w:cs="Times New Roman"/>
          <w:lang w:val="es-CL"/>
        </w:rPr>
        <w:t xml:space="preserve"> Cuneo G</w:t>
      </w:r>
      <w:r w:rsidRPr="00C74DF3">
        <w:rPr>
          <w:rFonts w:ascii="Times New Roman" w:hAnsi="Times New Roman" w:cs="Times New Roman"/>
          <w:lang w:val="es-CL"/>
        </w:rPr>
        <w:br/>
        <w:t>Universidad del Desarrollo, Hospital Padre Hurtado</w:t>
      </w:r>
    </w:p>
    <w:p w14:paraId="239DD0B3"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63. GANGRENA DE FOURNIER COMO SÍNTOMA PRINCIPAL DE APENDICITIS AGUDA</w:t>
      </w:r>
      <w:r w:rsidRPr="00C74DF3">
        <w:rPr>
          <w:rFonts w:ascii="Times New Roman" w:hAnsi="Times New Roman" w:cs="Times New Roman"/>
          <w:lang w:val="es-CL"/>
        </w:rPr>
        <w:br/>
        <w:t>Macarena Martínez Campillay, Joaquín Zambrano Freire, Pablo González Bobadilla, Ana Gómez Abreu, Antonio Mercandino Sepúlveda</w:t>
      </w:r>
      <w:r w:rsidRPr="00C74DF3">
        <w:rPr>
          <w:rFonts w:ascii="Times New Roman" w:hAnsi="Times New Roman" w:cs="Times New Roman"/>
          <w:lang w:val="es-CL"/>
        </w:rPr>
        <w:br/>
        <w:t>Hospital Carlos Cisternas</w:t>
      </w:r>
    </w:p>
    <w:p w14:paraId="785C16F3"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64. PERFORACIÓN VESICAL SECUNDARIO A CATÉTER URINARIO PERMANENTE: UNA CAUSA INFRECUENTE ABDOMEN AGUDO.</w:t>
      </w:r>
      <w:r w:rsidRPr="00C74DF3">
        <w:rPr>
          <w:rFonts w:ascii="Times New Roman" w:hAnsi="Times New Roman" w:cs="Times New Roman"/>
          <w:lang w:val="es-CL"/>
        </w:rPr>
        <w:br/>
        <w:t>Carolina Espinoza Palma, Francisca Espinoza Palma, Jesús Rojas Lizana</w:t>
      </w:r>
      <w:r w:rsidRPr="00C74DF3">
        <w:rPr>
          <w:rFonts w:ascii="Times New Roman" w:hAnsi="Times New Roman" w:cs="Times New Roman"/>
          <w:lang w:val="es-CL"/>
        </w:rPr>
        <w:br/>
        <w:t xml:space="preserve">Universidad Católica del </w:t>
      </w:r>
      <w:proofErr w:type="spellStart"/>
      <w:r w:rsidRPr="00C74DF3">
        <w:rPr>
          <w:rFonts w:ascii="Times New Roman" w:hAnsi="Times New Roman" w:cs="Times New Roman"/>
          <w:lang w:val="es-CL"/>
        </w:rPr>
        <w:t>Maule.Hospital</w:t>
      </w:r>
      <w:proofErr w:type="spellEnd"/>
      <w:r w:rsidRPr="00C74DF3">
        <w:rPr>
          <w:rFonts w:ascii="Times New Roman" w:hAnsi="Times New Roman" w:cs="Times New Roman"/>
          <w:lang w:val="es-CL"/>
        </w:rPr>
        <w:t xml:space="preserve"> Regional de Talca</w:t>
      </w:r>
    </w:p>
    <w:p w14:paraId="7FE963C1"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65. IMPACTO DE COVID 19 EN CIRUGÍAS DE URGENCIA EN CHILE ENTRE 2014-2023</w:t>
      </w:r>
      <w:r w:rsidRPr="00C74DF3">
        <w:rPr>
          <w:rFonts w:ascii="Times New Roman" w:hAnsi="Times New Roman" w:cs="Times New Roman"/>
          <w:lang w:val="es-CL"/>
        </w:rPr>
        <w:br/>
        <w:t xml:space="preserve">Cristobal Perez Castillo, Fernanda </w:t>
      </w:r>
      <w:proofErr w:type="spellStart"/>
      <w:r w:rsidRPr="00C74DF3">
        <w:rPr>
          <w:rFonts w:ascii="Times New Roman" w:hAnsi="Times New Roman" w:cs="Times New Roman"/>
          <w:lang w:val="es-CL"/>
        </w:rPr>
        <w:t>Uarac</w:t>
      </w:r>
      <w:proofErr w:type="spellEnd"/>
      <w:r w:rsidRPr="00C74DF3">
        <w:rPr>
          <w:rFonts w:ascii="Times New Roman" w:hAnsi="Times New Roman" w:cs="Times New Roman"/>
          <w:lang w:val="es-CL"/>
        </w:rPr>
        <w:t xml:space="preserve"> Rozas, Valentina Duran Espinoza, Maximiliano Lopez Muñoz</w:t>
      </w:r>
      <w:r w:rsidRPr="00C74DF3">
        <w:rPr>
          <w:rFonts w:ascii="Times New Roman" w:hAnsi="Times New Roman" w:cs="Times New Roman"/>
          <w:lang w:val="es-CL"/>
        </w:rPr>
        <w:br/>
        <w:t xml:space="preserve">Universidad De </w:t>
      </w:r>
      <w:proofErr w:type="spellStart"/>
      <w:r w:rsidRPr="00C74DF3">
        <w:rPr>
          <w:rFonts w:ascii="Times New Roman" w:hAnsi="Times New Roman" w:cs="Times New Roman"/>
          <w:lang w:val="es-CL"/>
        </w:rPr>
        <w:t>Concepcion</w:t>
      </w:r>
      <w:proofErr w:type="spellEnd"/>
      <w:r w:rsidRPr="00C74DF3">
        <w:rPr>
          <w:rFonts w:ascii="Times New Roman" w:hAnsi="Times New Roman" w:cs="Times New Roman"/>
          <w:lang w:val="es-CL"/>
        </w:rPr>
        <w:t xml:space="preserve">, Pontificia Universidad </w:t>
      </w:r>
      <w:proofErr w:type="spellStart"/>
      <w:r w:rsidRPr="00C74DF3">
        <w:rPr>
          <w:rFonts w:ascii="Times New Roman" w:hAnsi="Times New Roman" w:cs="Times New Roman"/>
          <w:lang w:val="es-CL"/>
        </w:rPr>
        <w:t>Catolica</w:t>
      </w:r>
      <w:proofErr w:type="spellEnd"/>
      <w:r w:rsidRPr="00C74DF3">
        <w:rPr>
          <w:rFonts w:ascii="Times New Roman" w:hAnsi="Times New Roman" w:cs="Times New Roman"/>
          <w:lang w:val="es-CL"/>
        </w:rPr>
        <w:t>, Universidad San Sebastian</w:t>
      </w:r>
    </w:p>
    <w:p w14:paraId="3E3BC471" w14:textId="77777777" w:rsidR="000D32D8" w:rsidRPr="009D57EE" w:rsidRDefault="000D32D8" w:rsidP="000D32D8">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Ignacio Miranda C</w:t>
      </w:r>
      <w:r w:rsidRPr="00BD103B">
        <w:rPr>
          <w:rFonts w:ascii="Times New Roman" w:hAnsi="Times New Roman" w:cs="Times New Roman"/>
          <w:sz w:val="24"/>
          <w:szCs w:val="24"/>
          <w:highlight w:val="green"/>
          <w:lang w:val="es-CL"/>
        </w:rPr>
        <w:t>., M.S.Ch.C.</w:t>
      </w:r>
    </w:p>
    <w:p w14:paraId="37A4F081" w14:textId="78863200"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66. DISTRIBUCION ESTACIONAL DE CIRUGIAS DE URGENCIA EN CHILE ENTRE 2014-2023 </w:t>
      </w:r>
      <w:r w:rsidRPr="00C74DF3">
        <w:rPr>
          <w:rFonts w:ascii="Times New Roman" w:hAnsi="Times New Roman" w:cs="Times New Roman"/>
          <w:lang w:val="es-CL"/>
        </w:rPr>
        <w:br/>
        <w:t xml:space="preserve">Cristobal Perez Castillo, Fernanda </w:t>
      </w:r>
      <w:proofErr w:type="spellStart"/>
      <w:r w:rsidRPr="00C74DF3">
        <w:rPr>
          <w:rFonts w:ascii="Times New Roman" w:hAnsi="Times New Roman" w:cs="Times New Roman"/>
          <w:lang w:val="es-CL"/>
        </w:rPr>
        <w:t>Uarac</w:t>
      </w:r>
      <w:proofErr w:type="spellEnd"/>
      <w:r w:rsidRPr="00C74DF3">
        <w:rPr>
          <w:rFonts w:ascii="Times New Roman" w:hAnsi="Times New Roman" w:cs="Times New Roman"/>
          <w:lang w:val="es-CL"/>
        </w:rPr>
        <w:t xml:space="preserve"> Rozas, Emilio Aguilera Carvallo, Eduardo Romero Chaparro, Nicolas Seguel Vera </w:t>
      </w:r>
      <w:r w:rsidRPr="00C74DF3">
        <w:rPr>
          <w:rFonts w:ascii="Times New Roman" w:hAnsi="Times New Roman" w:cs="Times New Roman"/>
          <w:lang w:val="es-CL"/>
        </w:rPr>
        <w:br/>
        <w:t xml:space="preserve">Universidad De </w:t>
      </w:r>
      <w:proofErr w:type="spellStart"/>
      <w:r w:rsidRPr="00C74DF3">
        <w:rPr>
          <w:rFonts w:ascii="Times New Roman" w:hAnsi="Times New Roman" w:cs="Times New Roman"/>
          <w:lang w:val="es-CL"/>
        </w:rPr>
        <w:t>Concepcion</w:t>
      </w:r>
      <w:proofErr w:type="spellEnd"/>
      <w:r w:rsidRPr="00C74DF3">
        <w:rPr>
          <w:rFonts w:ascii="Times New Roman" w:hAnsi="Times New Roman" w:cs="Times New Roman"/>
          <w:lang w:val="es-CL"/>
        </w:rPr>
        <w:t>, Universidad De Los Andes, Universidad San Sebastian</w:t>
      </w:r>
    </w:p>
    <w:p w14:paraId="4DAB5569"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67. LINFOMA APENDICULAR PRIMARIO TIPO MALT, UN SIMULADOR INUSUAL DE APENDICITIS AGUDA: REPORTE DE CASO.</w:t>
      </w:r>
      <w:r w:rsidRPr="00C74DF3">
        <w:rPr>
          <w:rFonts w:ascii="Times New Roman" w:hAnsi="Times New Roman" w:cs="Times New Roman"/>
          <w:lang w:val="es-CL"/>
        </w:rPr>
        <w:br/>
        <w:t>Daniela Leporati J., Constanza Narváez J., Sofía Hernández G., Lucas Contreras M., Manuel Kunstmann C.</w:t>
      </w:r>
      <w:r w:rsidRPr="00C74DF3">
        <w:rPr>
          <w:rFonts w:ascii="Times New Roman" w:hAnsi="Times New Roman" w:cs="Times New Roman"/>
          <w:lang w:val="es-CL"/>
        </w:rPr>
        <w:br/>
        <w:t>Instituto de Cirugía, Hospital Base de Valdivia.</w:t>
      </w:r>
    </w:p>
    <w:p w14:paraId="40F88119"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68. HERNIAS INFRECUENTES CON CONTENIDO APÉNDICE VERMIFORME: HERNIA DE AMYAND Y HERNIA DE GARENGEOT, PRESENTACIÓN DE CASOS CLÍNICOS</w:t>
      </w:r>
      <w:r w:rsidRPr="00C74DF3">
        <w:rPr>
          <w:rFonts w:ascii="Times New Roman" w:hAnsi="Times New Roman" w:cs="Times New Roman"/>
          <w:lang w:val="es-CL"/>
        </w:rPr>
        <w:br/>
        <w:t>Josefina Campos S., Fabián Álvarez F., Víctor Jerez M., Andrés Iglesias B.</w:t>
      </w:r>
      <w:r w:rsidRPr="00C74DF3">
        <w:rPr>
          <w:rFonts w:ascii="Times New Roman" w:hAnsi="Times New Roman" w:cs="Times New Roman"/>
          <w:lang w:val="es-CL"/>
        </w:rPr>
        <w:br/>
        <w:t>Pontificia Universidad Católica de Chile (Hospital Clínico Universidad Católica - Hospital Sótero del Río)</w:t>
      </w:r>
    </w:p>
    <w:p w14:paraId="187D81C3"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69. LINFOMA T INTESTINAL, CAUSA INFRECUENTE DE ABDOMEN AGUDO A PROPOSITO DE UN CASO</w:t>
      </w:r>
      <w:r w:rsidRPr="00C74DF3">
        <w:rPr>
          <w:rFonts w:ascii="Times New Roman" w:hAnsi="Times New Roman" w:cs="Times New Roman"/>
          <w:lang w:val="es-CL"/>
        </w:rPr>
        <w:br/>
      </w:r>
      <w:proofErr w:type="spellStart"/>
      <w:r w:rsidRPr="00C74DF3">
        <w:rPr>
          <w:rFonts w:ascii="Times New Roman" w:hAnsi="Times New Roman" w:cs="Times New Roman"/>
          <w:lang w:val="es-CL"/>
        </w:rPr>
        <w:t>Espin</w:t>
      </w:r>
      <w:proofErr w:type="spellEnd"/>
      <w:r w:rsidRPr="00C74DF3">
        <w:rPr>
          <w:rFonts w:ascii="Times New Roman" w:hAnsi="Times New Roman" w:cs="Times New Roman"/>
          <w:lang w:val="es-CL"/>
        </w:rPr>
        <w:t xml:space="preserve"> Játiva Dayana </w:t>
      </w:r>
      <w:proofErr w:type="spellStart"/>
      <w:proofErr w:type="gramStart"/>
      <w:r w:rsidRPr="00C74DF3">
        <w:rPr>
          <w:rFonts w:ascii="Times New Roman" w:hAnsi="Times New Roman" w:cs="Times New Roman"/>
          <w:lang w:val="es-CL"/>
        </w:rPr>
        <w:t>Alejandra,Daniel</w:t>
      </w:r>
      <w:proofErr w:type="spellEnd"/>
      <w:proofErr w:type="gramEnd"/>
      <w:r w:rsidRPr="00C74DF3">
        <w:rPr>
          <w:rFonts w:ascii="Times New Roman" w:hAnsi="Times New Roman" w:cs="Times New Roman"/>
          <w:lang w:val="es-CL"/>
        </w:rPr>
        <w:t xml:space="preserve"> O. </w:t>
      </w:r>
      <w:proofErr w:type="spellStart"/>
      <w:r w:rsidRPr="00C74DF3">
        <w:rPr>
          <w:rFonts w:ascii="Times New Roman" w:hAnsi="Times New Roman" w:cs="Times New Roman"/>
          <w:lang w:val="es-CL"/>
        </w:rPr>
        <w:t>Caiña</w:t>
      </w:r>
      <w:proofErr w:type="spellEnd"/>
      <w:r w:rsidRPr="00C74DF3">
        <w:rPr>
          <w:rFonts w:ascii="Times New Roman" w:hAnsi="Times New Roman" w:cs="Times New Roman"/>
          <w:lang w:val="es-CL"/>
        </w:rPr>
        <w:t xml:space="preserve"> González Juan David, Meza Sánchez Claudia, Bertha Marjorie González Rodríguez , Álvaro Ariel Amaya Velasco .</w:t>
      </w:r>
      <w:r w:rsidRPr="00C74DF3">
        <w:rPr>
          <w:rFonts w:ascii="Times New Roman" w:hAnsi="Times New Roman" w:cs="Times New Roman"/>
          <w:lang w:val="es-CL"/>
        </w:rPr>
        <w:br/>
      </w:r>
      <w:r w:rsidRPr="00C74DF3">
        <w:rPr>
          <w:rFonts w:ascii="Times New Roman" w:hAnsi="Times New Roman" w:cs="Times New Roman"/>
          <w:lang w:val="es-CL"/>
        </w:rPr>
        <w:lastRenderedPageBreak/>
        <w:t xml:space="preserve">Servicio de Cirugia General, Hospital de Trauma y Emergencias "Dr Federico Abete", Malvinas Argentinas, </w:t>
      </w:r>
    </w:p>
    <w:p w14:paraId="37697481" w14:textId="77777777" w:rsidR="0015318A" w:rsidRPr="009D57EE" w:rsidRDefault="0015318A" w:rsidP="0015318A">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Carlos Hermansen R.</w:t>
      </w:r>
      <w:r w:rsidRPr="00BD103B">
        <w:rPr>
          <w:rFonts w:ascii="Times New Roman" w:hAnsi="Times New Roman" w:cs="Times New Roman"/>
          <w:sz w:val="24"/>
          <w:szCs w:val="24"/>
          <w:highlight w:val="green"/>
          <w:lang w:val="es-CL"/>
        </w:rPr>
        <w:t>, M.S.Ch.C.</w:t>
      </w:r>
    </w:p>
    <w:p w14:paraId="21E7DBFA" w14:textId="01B598FD"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70. ¿FONENDOSCOPIO O BISTURÍ? CIRUGÍAS DE URGENCIA EN UNA UNIDAD DE URGENCIAS HOSPITALARIAS DEL SUR AUSTRAL. ESTUDIO DESCRIPTIVO INICIAL</w:t>
      </w:r>
      <w:r w:rsidRPr="00C74DF3">
        <w:rPr>
          <w:rFonts w:ascii="Times New Roman" w:hAnsi="Times New Roman" w:cs="Times New Roman"/>
          <w:lang w:val="es-CL"/>
        </w:rPr>
        <w:br/>
        <w:t xml:space="preserve">Matías Riquelme Ortega, Cecilia Cisternas Marín, Ivonne Zarate </w:t>
      </w:r>
      <w:proofErr w:type="spellStart"/>
      <w:r w:rsidRPr="00C74DF3">
        <w:rPr>
          <w:rFonts w:ascii="Times New Roman" w:hAnsi="Times New Roman" w:cs="Times New Roman"/>
          <w:lang w:val="es-CL"/>
        </w:rPr>
        <w:t>Geisse</w:t>
      </w:r>
      <w:proofErr w:type="spellEnd"/>
      <w:r w:rsidRPr="00C74DF3">
        <w:rPr>
          <w:rFonts w:ascii="Times New Roman" w:hAnsi="Times New Roman" w:cs="Times New Roman"/>
          <w:lang w:val="es-CL"/>
        </w:rPr>
        <w:br/>
        <w:t>Hospital Clínico de Magallanes</w:t>
      </w:r>
    </w:p>
    <w:p w14:paraId="56EEB9E5"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71. DUODENO-YEYUNO ANASTOMOSIS COMO ALTERNATIVA EN LA RESOLUCIÓN DE ÚLCERA DUODENAL PERFORADA COMPLEJA: REPORTE DE UN CASO</w:t>
      </w:r>
      <w:r w:rsidRPr="00C74DF3">
        <w:rPr>
          <w:rFonts w:ascii="Times New Roman" w:hAnsi="Times New Roman" w:cs="Times New Roman"/>
          <w:lang w:val="es-CL"/>
        </w:rPr>
        <w:br/>
        <w:t>José Castro G., Alejandro Iglesias M.,  Gabriela Smith P., Rocío Vera P., Rocío Witto E., Catalina Fuchs G., Luymar Petit G.</w:t>
      </w:r>
      <w:r w:rsidRPr="00C74DF3">
        <w:rPr>
          <w:rFonts w:ascii="Times New Roman" w:hAnsi="Times New Roman" w:cs="Times New Roman"/>
          <w:lang w:val="es-CL"/>
        </w:rPr>
        <w:br/>
        <w:t>Servicio de Cirugía, Hospital San Juan de Dios</w:t>
      </w:r>
    </w:p>
    <w:p w14:paraId="1F5E6940"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72. HERNIA DE AMYAND, COMO HALLAZGO INCIDENTAL INTRA PABELLÓN EN PACIENTE CON HERNIA DE INGUINAL COMPLICADA</w:t>
      </w:r>
      <w:r w:rsidRPr="00C74DF3">
        <w:rPr>
          <w:rFonts w:ascii="Times New Roman" w:hAnsi="Times New Roman" w:cs="Times New Roman"/>
          <w:lang w:val="es-CL"/>
        </w:rPr>
        <w:br/>
        <w:t xml:space="preserve"> Ignacio Santos </w:t>
      </w:r>
      <w:proofErr w:type="gramStart"/>
      <w:r w:rsidRPr="00C74DF3">
        <w:rPr>
          <w:rFonts w:ascii="Times New Roman" w:hAnsi="Times New Roman" w:cs="Times New Roman"/>
          <w:lang w:val="es-CL"/>
        </w:rPr>
        <w:t>G,  Kristian</w:t>
      </w:r>
      <w:proofErr w:type="gramEnd"/>
      <w:r w:rsidRPr="00C74DF3">
        <w:rPr>
          <w:rFonts w:ascii="Times New Roman" w:hAnsi="Times New Roman" w:cs="Times New Roman"/>
          <w:lang w:val="es-CL"/>
        </w:rPr>
        <w:t xml:space="preserve"> Parra C, Lorena Garate G.</w:t>
      </w:r>
      <w:r w:rsidRPr="00C74DF3">
        <w:rPr>
          <w:rFonts w:ascii="Times New Roman" w:hAnsi="Times New Roman" w:cs="Times New Roman"/>
          <w:lang w:val="es-CL"/>
        </w:rPr>
        <w:br/>
        <w:t>Hospital Guillermo Grant Benavente, Concepción.</w:t>
      </w:r>
    </w:p>
    <w:p w14:paraId="03F874AD"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73. HERNIA DE AMYAND CON APENDICITIS AGUDA PERFORADA: REVISIÓN DE LA LITERATURA A PROPÓSITO DE UN CASO</w:t>
      </w:r>
      <w:r w:rsidRPr="00C74DF3">
        <w:rPr>
          <w:rFonts w:ascii="Times New Roman" w:hAnsi="Times New Roman" w:cs="Times New Roman"/>
          <w:lang w:val="es-CL"/>
        </w:rPr>
        <w:br/>
        <w:t>Josefina Arellano R, Catalina Barría A, Valentina Castillo D, Matías Salazar P</w:t>
      </w:r>
      <w:r w:rsidRPr="00C74DF3">
        <w:rPr>
          <w:rFonts w:ascii="Times New Roman" w:hAnsi="Times New Roman" w:cs="Times New Roman"/>
          <w:lang w:val="es-CL"/>
        </w:rPr>
        <w:br/>
        <w:t xml:space="preserve">Universidad del Desarrollo- </w:t>
      </w:r>
      <w:proofErr w:type="spellStart"/>
      <w:r w:rsidRPr="00C74DF3">
        <w:rPr>
          <w:rFonts w:ascii="Times New Roman" w:hAnsi="Times New Roman" w:cs="Times New Roman"/>
          <w:lang w:val="es-CL"/>
        </w:rPr>
        <w:t>Clinica</w:t>
      </w:r>
      <w:proofErr w:type="spellEnd"/>
      <w:r w:rsidRPr="00C74DF3">
        <w:rPr>
          <w:rFonts w:ascii="Times New Roman" w:hAnsi="Times New Roman" w:cs="Times New Roman"/>
          <w:lang w:val="es-CL"/>
        </w:rPr>
        <w:t xml:space="preserve"> Alemana Santiago</w:t>
      </w:r>
    </w:p>
    <w:p w14:paraId="53DD603B" w14:textId="77777777" w:rsidR="00343F99" w:rsidRDefault="00343F99" w:rsidP="00674E7A">
      <w:pPr>
        <w:spacing w:after="0"/>
        <w:rPr>
          <w:rFonts w:ascii="Times New Roman" w:hAnsi="Times New Roman" w:cs="Times New Roman"/>
          <w:sz w:val="24"/>
          <w:szCs w:val="24"/>
          <w:highlight w:val="green"/>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Marcos Carvajal H</w:t>
      </w:r>
      <w:r w:rsidRPr="00BD103B">
        <w:rPr>
          <w:rFonts w:ascii="Times New Roman" w:hAnsi="Times New Roman" w:cs="Times New Roman"/>
          <w:sz w:val="24"/>
          <w:szCs w:val="24"/>
          <w:highlight w:val="green"/>
          <w:lang w:val="es-CL"/>
        </w:rPr>
        <w:t>., M.S.Ch.C.</w:t>
      </w:r>
    </w:p>
    <w:p w14:paraId="6DA0BBB4" w14:textId="2FB95499"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74. HERNIA INTERNA EN EL ADULTO </w:t>
      </w:r>
      <w:proofErr w:type="gramStart"/>
      <w:r w:rsidRPr="00C74DF3">
        <w:rPr>
          <w:rFonts w:ascii="Times New Roman" w:hAnsi="Times New Roman" w:cs="Times New Roman"/>
          <w:lang w:val="es-CL"/>
        </w:rPr>
        <w:t>EN RELACIÓN A</w:t>
      </w:r>
      <w:proofErr w:type="gramEnd"/>
      <w:r w:rsidRPr="00C74DF3">
        <w:rPr>
          <w:rFonts w:ascii="Times New Roman" w:hAnsi="Times New Roman" w:cs="Times New Roman"/>
          <w:lang w:val="es-CL"/>
        </w:rPr>
        <w:t xml:space="preserve"> ANTECEDENTE DE CIRUGÍA DE DIVERTÍCULO DE MECKEL NEONATAL: REPORTE DE CASO</w:t>
      </w:r>
      <w:r w:rsidRPr="00C74DF3">
        <w:rPr>
          <w:rFonts w:ascii="Times New Roman" w:hAnsi="Times New Roman" w:cs="Times New Roman"/>
          <w:lang w:val="es-CL"/>
        </w:rPr>
        <w:br/>
        <w:t>José Castro G., Camila Pacheco H., Gabriela Smith P.</w:t>
      </w:r>
      <w:r w:rsidRPr="00C74DF3">
        <w:rPr>
          <w:rFonts w:ascii="Times New Roman" w:hAnsi="Times New Roman" w:cs="Times New Roman"/>
          <w:lang w:val="es-CL"/>
        </w:rPr>
        <w:br/>
        <w:t>Servicio de Cirugia, Hospital San Juan de Dios</w:t>
      </w:r>
    </w:p>
    <w:p w14:paraId="4A4DE4B2"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75. QUISTE HIDATIDICO GIGANTE CON COMPROMISO OSEO</w:t>
      </w:r>
      <w:r w:rsidRPr="00C74DF3">
        <w:rPr>
          <w:rFonts w:ascii="Times New Roman" w:hAnsi="Times New Roman" w:cs="Times New Roman"/>
          <w:lang w:val="es-CL"/>
        </w:rPr>
        <w:br/>
        <w:t xml:space="preserve">Jesus Coa Bracho, Maria Goitia Inojosa, Maria Rodriguez Izquierdo, Ana Marin </w:t>
      </w:r>
      <w:proofErr w:type="spellStart"/>
      <w:r w:rsidRPr="00C74DF3">
        <w:rPr>
          <w:rFonts w:ascii="Times New Roman" w:hAnsi="Times New Roman" w:cs="Times New Roman"/>
          <w:lang w:val="es-CL"/>
        </w:rPr>
        <w:t>Marin</w:t>
      </w:r>
      <w:proofErr w:type="spellEnd"/>
      <w:r w:rsidRPr="00C74DF3">
        <w:rPr>
          <w:rFonts w:ascii="Times New Roman" w:hAnsi="Times New Roman" w:cs="Times New Roman"/>
          <w:lang w:val="es-CL"/>
        </w:rPr>
        <w:br/>
        <w:t xml:space="preserve">Hospital General de Victoria - </w:t>
      </w:r>
      <w:proofErr w:type="spellStart"/>
      <w:r w:rsidRPr="00C74DF3">
        <w:rPr>
          <w:rFonts w:ascii="Times New Roman" w:hAnsi="Times New Roman" w:cs="Times New Roman"/>
          <w:lang w:val="es-CL"/>
        </w:rPr>
        <w:t>Region</w:t>
      </w:r>
      <w:proofErr w:type="spellEnd"/>
      <w:r w:rsidRPr="00C74DF3">
        <w:rPr>
          <w:rFonts w:ascii="Times New Roman" w:hAnsi="Times New Roman" w:cs="Times New Roman"/>
          <w:lang w:val="es-CL"/>
        </w:rPr>
        <w:t xml:space="preserve"> de la </w:t>
      </w:r>
      <w:proofErr w:type="spellStart"/>
      <w:r w:rsidRPr="00C74DF3">
        <w:rPr>
          <w:rFonts w:ascii="Times New Roman" w:hAnsi="Times New Roman" w:cs="Times New Roman"/>
          <w:lang w:val="es-CL"/>
        </w:rPr>
        <w:t>Araucania</w:t>
      </w:r>
      <w:proofErr w:type="spellEnd"/>
      <w:r w:rsidRPr="00C74DF3">
        <w:rPr>
          <w:rFonts w:ascii="Times New Roman" w:hAnsi="Times New Roman" w:cs="Times New Roman"/>
          <w:lang w:val="es-CL"/>
        </w:rPr>
        <w:t xml:space="preserve"> / Hospital de Talagante - </w:t>
      </w:r>
      <w:proofErr w:type="spellStart"/>
      <w:r w:rsidRPr="00C74DF3">
        <w:rPr>
          <w:rFonts w:ascii="Times New Roman" w:hAnsi="Times New Roman" w:cs="Times New Roman"/>
          <w:lang w:val="es-CL"/>
        </w:rPr>
        <w:t>Region</w:t>
      </w:r>
      <w:proofErr w:type="spellEnd"/>
      <w:r w:rsidRPr="00C74DF3">
        <w:rPr>
          <w:rFonts w:ascii="Times New Roman" w:hAnsi="Times New Roman" w:cs="Times New Roman"/>
          <w:lang w:val="es-CL"/>
        </w:rPr>
        <w:t xml:space="preserve"> Metropolitana</w:t>
      </w:r>
    </w:p>
    <w:p w14:paraId="294B67B1"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76. TUBERCULOSIS PERITONEAL EN CONTEXTO QUIRÚRGICO. PRESENTACIÓN DE UN CASO CLÍNICO.</w:t>
      </w:r>
      <w:r w:rsidRPr="00C74DF3">
        <w:rPr>
          <w:rFonts w:ascii="Times New Roman" w:hAnsi="Times New Roman" w:cs="Times New Roman"/>
          <w:lang w:val="es-CL"/>
        </w:rPr>
        <w:br/>
        <w:t>Jaime Uribe F., Herman Viveros G., Bárbara Cortés T.</w:t>
      </w:r>
      <w:r w:rsidRPr="00C74DF3">
        <w:rPr>
          <w:rFonts w:ascii="Times New Roman" w:hAnsi="Times New Roman" w:cs="Times New Roman"/>
          <w:lang w:val="es-CL"/>
        </w:rPr>
        <w:br/>
        <w:t>Universidad del Alba, Hospital de Melipilla</w:t>
      </w:r>
    </w:p>
    <w:p w14:paraId="4CD5C1C6"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77. INFARTO OMENTAL, UN DIAGNÓSTICO DIFERENCIAL DE ABDOMEN AGUDO SUBESTIMADO. PRESENTACIÓN DE UN CASO CLÍNICO.</w:t>
      </w:r>
      <w:r w:rsidRPr="00C74DF3">
        <w:rPr>
          <w:rFonts w:ascii="Times New Roman" w:hAnsi="Times New Roman" w:cs="Times New Roman"/>
          <w:lang w:val="es-CL"/>
        </w:rPr>
        <w:br/>
        <w:t>Bárbara Cortés T., Herman Viveros G., Jaime Uribe F.</w:t>
      </w:r>
      <w:r w:rsidRPr="00C74DF3">
        <w:rPr>
          <w:rFonts w:ascii="Times New Roman" w:hAnsi="Times New Roman" w:cs="Times New Roman"/>
          <w:lang w:val="es-CL"/>
        </w:rPr>
        <w:br/>
        <w:t>Universidad del Alba, Hospital de Melipilla</w:t>
      </w:r>
    </w:p>
    <w:p w14:paraId="1DE6DFAF" w14:textId="77777777" w:rsidR="00343F99" w:rsidRPr="009D57EE" w:rsidRDefault="00343F99" w:rsidP="00343F9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Comentador</w:t>
      </w:r>
      <w:r>
        <w:rPr>
          <w:rFonts w:ascii="Times New Roman" w:hAnsi="Times New Roman" w:cs="Times New Roman"/>
          <w:sz w:val="24"/>
          <w:szCs w:val="24"/>
          <w:highlight w:val="green"/>
          <w:lang w:val="es-CL"/>
        </w:rPr>
        <w:t>a</w:t>
      </w:r>
      <w:r w:rsidRPr="00BD103B">
        <w:rPr>
          <w:rFonts w:ascii="Times New Roman" w:hAnsi="Times New Roman" w:cs="Times New Roman"/>
          <w:sz w:val="24"/>
          <w:szCs w:val="24"/>
          <w:highlight w:val="green"/>
          <w:lang w:val="es-CL"/>
        </w:rPr>
        <w:t>: Dr.</w:t>
      </w:r>
      <w:r>
        <w:rPr>
          <w:rFonts w:ascii="Times New Roman" w:hAnsi="Times New Roman" w:cs="Times New Roman"/>
          <w:sz w:val="24"/>
          <w:szCs w:val="24"/>
          <w:highlight w:val="green"/>
          <w:lang w:val="es-CL"/>
        </w:rPr>
        <w:t xml:space="preserve"> Javiera Toledo G.</w:t>
      </w:r>
      <w:r w:rsidRPr="00BD103B">
        <w:rPr>
          <w:rFonts w:ascii="Times New Roman" w:hAnsi="Times New Roman" w:cs="Times New Roman"/>
          <w:sz w:val="24"/>
          <w:szCs w:val="24"/>
          <w:highlight w:val="green"/>
          <w:lang w:val="es-CL"/>
        </w:rPr>
        <w:t>, M.S.Ch.C.</w:t>
      </w:r>
    </w:p>
    <w:p w14:paraId="3F77A5EB" w14:textId="29D6B544"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78. COMPORTAMIENTO MICROBIOLÓGICO EN PIE DIABÉTICO EN UN HOSPITAL PROVINCIAL.</w:t>
      </w:r>
      <w:r w:rsidRPr="00C74DF3">
        <w:rPr>
          <w:rFonts w:ascii="Times New Roman" w:hAnsi="Times New Roman" w:cs="Times New Roman"/>
          <w:lang w:val="es-CL"/>
        </w:rPr>
        <w:br/>
        <w:t>Jaime Uribe F., Herman Viveros G., Bárbara Cortés T.</w:t>
      </w:r>
      <w:r w:rsidRPr="00C74DF3">
        <w:rPr>
          <w:rFonts w:ascii="Times New Roman" w:hAnsi="Times New Roman" w:cs="Times New Roman"/>
          <w:lang w:val="es-CL"/>
        </w:rPr>
        <w:br/>
        <w:t>Universidad del Alba, Hospital de Melipilla</w:t>
      </w:r>
    </w:p>
    <w:p w14:paraId="6C24EBCE"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79. COLECISTECTOMÍA VÍA LAPAROSCÓPICA EN PACIENTE CON SITUS INVERSUS TOTALIS: A PROPÓSITO DE UN CASO</w:t>
      </w:r>
      <w:r w:rsidRPr="00C74DF3">
        <w:rPr>
          <w:rFonts w:ascii="Times New Roman" w:hAnsi="Times New Roman" w:cs="Times New Roman"/>
          <w:lang w:val="es-CL"/>
        </w:rPr>
        <w:br/>
        <w:t>Claudio Mora B. (1), Arleth Salazar O. (1), Kathia Torres O. (1), Michelle Engelshoven J. (1), Barbara Merino A. (1), Luisa Miranda R. (2).</w:t>
      </w:r>
      <w:r w:rsidRPr="00C74DF3">
        <w:rPr>
          <w:rFonts w:ascii="Times New Roman" w:hAnsi="Times New Roman" w:cs="Times New Roman"/>
          <w:lang w:val="es-CL"/>
        </w:rPr>
        <w:br/>
        <w:t>(1) Interno de Medicina, Universidad de Concepción, Concepción. (2) Médico Cirujano, Becada de Cirugía Universidad de Concepción, Servicio de Cirugía Hospital Guillermo Grant Benavente, Concepción.</w:t>
      </w:r>
    </w:p>
    <w:p w14:paraId="5F7729F5"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80. APENDICITIS AGUDA SECUNDARIA A TRAUMA ABDOMINAL CERRADO. REPORTE DE UN CASO</w:t>
      </w:r>
      <w:r w:rsidRPr="00C74DF3">
        <w:rPr>
          <w:rFonts w:ascii="Times New Roman" w:hAnsi="Times New Roman" w:cs="Times New Roman"/>
          <w:lang w:val="es-CL"/>
        </w:rPr>
        <w:br/>
        <w:t xml:space="preserve">Antonia Cereceda, Constanza </w:t>
      </w:r>
      <w:proofErr w:type="spellStart"/>
      <w:r w:rsidRPr="00C74DF3">
        <w:rPr>
          <w:rFonts w:ascii="Times New Roman" w:hAnsi="Times New Roman" w:cs="Times New Roman"/>
          <w:lang w:val="es-CL"/>
        </w:rPr>
        <w:t>Laplagne</w:t>
      </w:r>
      <w:proofErr w:type="spellEnd"/>
      <w:r w:rsidRPr="00C74DF3">
        <w:rPr>
          <w:rFonts w:ascii="Times New Roman" w:hAnsi="Times New Roman" w:cs="Times New Roman"/>
          <w:lang w:val="es-CL"/>
        </w:rPr>
        <w:t>, Katherina Herrera, Cynthia Fonseca, Carlos Gonzalez</w:t>
      </w:r>
      <w:r w:rsidRPr="00C74DF3">
        <w:rPr>
          <w:rFonts w:ascii="Times New Roman" w:hAnsi="Times New Roman" w:cs="Times New Roman"/>
          <w:lang w:val="es-CL"/>
        </w:rPr>
        <w:br/>
        <w:t>Clínica Dávila</w:t>
      </w:r>
    </w:p>
    <w:p w14:paraId="79917A09"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lastRenderedPageBreak/>
        <w:t>81. ÍLEO MECÁNICO POR INTUSUSCEPCIÓN TUMORAL. REPORTE DE UN CASO Y SEGUIMIENTO A LARGO PLAZO.</w:t>
      </w:r>
      <w:r w:rsidRPr="00C74DF3">
        <w:rPr>
          <w:rFonts w:ascii="Times New Roman" w:hAnsi="Times New Roman" w:cs="Times New Roman"/>
          <w:lang w:val="es-CL"/>
        </w:rPr>
        <w:br/>
        <w:t>Alejandro J. Zarate, Valentina Meno P, Fernanda Rifo S, Valeria Agurto R, Paula Salamanca Y.</w:t>
      </w:r>
      <w:r w:rsidRPr="00C74DF3">
        <w:rPr>
          <w:rFonts w:ascii="Times New Roman" w:hAnsi="Times New Roman" w:cs="Times New Roman"/>
          <w:lang w:val="es-CL"/>
        </w:rPr>
        <w:br/>
        <w:t>Universidad Finis Terrae. Clínica las Condes</w:t>
      </w:r>
    </w:p>
    <w:p w14:paraId="5A5592B0" w14:textId="77777777" w:rsidR="00157904" w:rsidRPr="009D57EE" w:rsidRDefault="00157904" w:rsidP="00157904">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Enrique Biel W.</w:t>
      </w:r>
      <w:r w:rsidRPr="00BD103B">
        <w:rPr>
          <w:rFonts w:ascii="Times New Roman" w:hAnsi="Times New Roman" w:cs="Times New Roman"/>
          <w:sz w:val="24"/>
          <w:szCs w:val="24"/>
          <w:highlight w:val="green"/>
          <w:lang w:val="es-CL"/>
        </w:rPr>
        <w:t>, M.S.Ch.C.</w:t>
      </w:r>
    </w:p>
    <w:p w14:paraId="5D03A9E6" w14:textId="52EB3492"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82. HEMORRAGIA RENAL ESPONTÁNEA O SÍNDROME DE WUNDERLICH COMO CAUSA DE HEMOPERITONEO. REPORTE DE UN CASO.</w:t>
      </w:r>
      <w:r w:rsidRPr="00C74DF3">
        <w:rPr>
          <w:rFonts w:ascii="Times New Roman" w:hAnsi="Times New Roman" w:cs="Times New Roman"/>
          <w:lang w:val="es-CL"/>
        </w:rPr>
        <w:br/>
        <w:t>N. Vergara T., C. Pacheco H., B. Briceño R., M. Morel F.</w:t>
      </w:r>
      <w:r w:rsidRPr="00C74DF3">
        <w:rPr>
          <w:rFonts w:ascii="Times New Roman" w:hAnsi="Times New Roman" w:cs="Times New Roman"/>
          <w:lang w:val="es-CL"/>
        </w:rPr>
        <w:br/>
        <w:t>Servicio de Cirugía, Hospital San Juan de Dios</w:t>
      </w:r>
    </w:p>
    <w:p w14:paraId="7099B57E"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83. OBSTRUCCIÓN INTESTINAL POR BALÓN GÁSTRICO PERFORADO</w:t>
      </w:r>
      <w:r w:rsidRPr="00C74DF3">
        <w:rPr>
          <w:rFonts w:ascii="Times New Roman" w:hAnsi="Times New Roman" w:cs="Times New Roman"/>
          <w:lang w:val="es-CL"/>
        </w:rPr>
        <w:br/>
        <w:t xml:space="preserve">Gerardo Marchant Guamán </w:t>
      </w:r>
      <w:r w:rsidRPr="00C74DF3">
        <w:rPr>
          <w:rFonts w:ascii="Times New Roman" w:hAnsi="Times New Roman" w:cs="Times New Roman"/>
          <w:lang w:val="es-CL"/>
        </w:rPr>
        <w:br/>
        <w:t>Hospital de Rengo</w:t>
      </w:r>
    </w:p>
    <w:p w14:paraId="53D493EA"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84. PSEUDOQUISTE ABDOMINAL GIGANTE: A PROPÓSITO DE UN CASO</w:t>
      </w:r>
      <w:r w:rsidRPr="00C74DF3">
        <w:rPr>
          <w:rFonts w:ascii="Times New Roman" w:hAnsi="Times New Roman" w:cs="Times New Roman"/>
          <w:lang w:val="es-CL"/>
        </w:rPr>
        <w:br/>
        <w:t xml:space="preserve">Antonella Aguirre B., Sofía Pizarro G., </w:t>
      </w:r>
      <w:proofErr w:type="spellStart"/>
      <w:r w:rsidRPr="00C74DF3">
        <w:rPr>
          <w:rFonts w:ascii="Times New Roman" w:hAnsi="Times New Roman" w:cs="Times New Roman"/>
          <w:lang w:val="es-CL"/>
        </w:rPr>
        <w:t>Milisa</w:t>
      </w:r>
      <w:proofErr w:type="spellEnd"/>
      <w:r w:rsidRPr="00C74DF3">
        <w:rPr>
          <w:rFonts w:ascii="Times New Roman" w:hAnsi="Times New Roman" w:cs="Times New Roman"/>
          <w:lang w:val="es-CL"/>
        </w:rPr>
        <w:t xml:space="preserve"> Barraza C., Geraldine González T., Gustavo Morales C., Cesar Navarro A., Vladimir Tobar S., Nicolás Martínez F. </w:t>
      </w:r>
      <w:r w:rsidRPr="00C74DF3">
        <w:rPr>
          <w:rFonts w:ascii="Times New Roman" w:hAnsi="Times New Roman" w:cs="Times New Roman"/>
          <w:lang w:val="es-CL"/>
        </w:rPr>
        <w:br/>
        <w:t xml:space="preserve">Servicio de Cirugía, Hospital Regional de Copiapó San José del Carmen, Chile. Facultad de medicina, Universidad de Atacama, Chile. </w:t>
      </w:r>
    </w:p>
    <w:p w14:paraId="1D3B5CA4"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85. OBSTRUCCIÓN INTESTINAL  SECUNDARIA A  BRIDAS CONGÉNITAS, A PROPÓSITO DE TRES CASOS</w:t>
      </w:r>
      <w:r w:rsidRPr="00C74DF3">
        <w:rPr>
          <w:rFonts w:ascii="Times New Roman" w:hAnsi="Times New Roman" w:cs="Times New Roman"/>
          <w:lang w:val="es-CL"/>
        </w:rPr>
        <w:br/>
        <w:t xml:space="preserve">Sofía Pinedo R, Amanda </w:t>
      </w:r>
      <w:proofErr w:type="spellStart"/>
      <w:r w:rsidRPr="00C74DF3">
        <w:rPr>
          <w:rFonts w:ascii="Times New Roman" w:hAnsi="Times New Roman" w:cs="Times New Roman"/>
          <w:lang w:val="es-CL"/>
        </w:rPr>
        <w:t>Wosiack</w:t>
      </w:r>
      <w:proofErr w:type="spellEnd"/>
      <w:r w:rsidRPr="00C74DF3">
        <w:rPr>
          <w:rFonts w:ascii="Times New Roman" w:hAnsi="Times New Roman" w:cs="Times New Roman"/>
          <w:lang w:val="es-CL"/>
        </w:rPr>
        <w:t xml:space="preserve"> M, Carolina Rivas F, Carlos Siguenza P, Ramiro </w:t>
      </w:r>
      <w:proofErr w:type="gramStart"/>
      <w:r w:rsidRPr="00C74DF3">
        <w:rPr>
          <w:rFonts w:ascii="Times New Roman" w:hAnsi="Times New Roman" w:cs="Times New Roman"/>
          <w:lang w:val="es-CL"/>
        </w:rPr>
        <w:t>Caballero ,</w:t>
      </w:r>
      <w:proofErr w:type="gramEnd"/>
      <w:r w:rsidRPr="00C74DF3">
        <w:rPr>
          <w:rFonts w:ascii="Times New Roman" w:hAnsi="Times New Roman" w:cs="Times New Roman"/>
          <w:lang w:val="es-CL"/>
        </w:rPr>
        <w:t xml:space="preserve"> Stefano </w:t>
      </w:r>
      <w:proofErr w:type="spellStart"/>
      <w:r w:rsidRPr="00C74DF3">
        <w:rPr>
          <w:rFonts w:ascii="Times New Roman" w:hAnsi="Times New Roman" w:cs="Times New Roman"/>
          <w:lang w:val="es-CL"/>
        </w:rPr>
        <w:t>Ramolfo</w:t>
      </w:r>
      <w:proofErr w:type="spellEnd"/>
      <w:r w:rsidRPr="00C74DF3">
        <w:rPr>
          <w:rFonts w:ascii="Times New Roman" w:hAnsi="Times New Roman" w:cs="Times New Roman"/>
          <w:lang w:val="es-CL"/>
        </w:rPr>
        <w:t xml:space="preserve"> P. </w:t>
      </w:r>
      <w:r w:rsidRPr="00C74DF3">
        <w:rPr>
          <w:rFonts w:ascii="Times New Roman" w:hAnsi="Times New Roman" w:cs="Times New Roman"/>
          <w:lang w:val="es-CL"/>
        </w:rPr>
        <w:br/>
        <w:t>UNIVERSIDAD FINIS TERRAE, UNIVERSIDAD DIEGO PORTALES</w:t>
      </w:r>
    </w:p>
    <w:p w14:paraId="761B246D" w14:textId="6233C57B" w:rsidR="00674E7A" w:rsidRPr="009D57EE" w:rsidRDefault="00674E7A" w:rsidP="00674E7A">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sidR="005F6449">
        <w:rPr>
          <w:rFonts w:ascii="Times New Roman" w:hAnsi="Times New Roman" w:cs="Times New Roman"/>
          <w:sz w:val="24"/>
          <w:szCs w:val="24"/>
          <w:highlight w:val="green"/>
          <w:lang w:val="es-CL"/>
        </w:rPr>
        <w:t>Milt</w:t>
      </w:r>
      <w:r w:rsidR="004145B4">
        <w:rPr>
          <w:rFonts w:ascii="Times New Roman" w:hAnsi="Times New Roman" w:cs="Times New Roman"/>
          <w:sz w:val="24"/>
          <w:szCs w:val="24"/>
          <w:highlight w:val="green"/>
          <w:lang w:val="es-CL"/>
        </w:rPr>
        <w:t>o</w:t>
      </w:r>
      <w:r w:rsidR="005F6449">
        <w:rPr>
          <w:rFonts w:ascii="Times New Roman" w:hAnsi="Times New Roman" w:cs="Times New Roman"/>
          <w:sz w:val="24"/>
          <w:szCs w:val="24"/>
          <w:highlight w:val="green"/>
          <w:lang w:val="es-CL"/>
        </w:rPr>
        <w:t>n G</w:t>
      </w:r>
      <w:r w:rsidR="004145B4">
        <w:rPr>
          <w:rFonts w:ascii="Times New Roman" w:hAnsi="Times New Roman" w:cs="Times New Roman"/>
          <w:sz w:val="24"/>
          <w:szCs w:val="24"/>
          <w:highlight w:val="green"/>
          <w:lang w:val="es-CL"/>
        </w:rPr>
        <w:t>arcía C</w:t>
      </w:r>
      <w:r w:rsidR="002F7BCA">
        <w:rPr>
          <w:rFonts w:ascii="Times New Roman" w:hAnsi="Times New Roman" w:cs="Times New Roman"/>
          <w:sz w:val="24"/>
          <w:szCs w:val="24"/>
          <w:highlight w:val="green"/>
          <w:lang w:val="es-CL"/>
        </w:rPr>
        <w:t>.</w:t>
      </w:r>
      <w:r w:rsidRPr="00BD103B">
        <w:rPr>
          <w:rFonts w:ascii="Times New Roman" w:hAnsi="Times New Roman" w:cs="Times New Roman"/>
          <w:sz w:val="24"/>
          <w:szCs w:val="24"/>
          <w:highlight w:val="green"/>
          <w:lang w:val="es-CL"/>
        </w:rPr>
        <w:t>, M.S.Ch.C.</w:t>
      </w:r>
    </w:p>
    <w:p w14:paraId="095DB0E2" w14:textId="2D9A8F01"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86. QUISTE DE NUCK ABSCEDADO: PATOLOGÍA POCO </w:t>
      </w:r>
      <w:proofErr w:type="gramStart"/>
      <w:r w:rsidRPr="00C74DF3">
        <w:rPr>
          <w:rFonts w:ascii="Times New Roman" w:hAnsi="Times New Roman" w:cs="Times New Roman"/>
          <w:lang w:val="es-CL"/>
        </w:rPr>
        <w:t>FRECUENTE</w:t>
      </w:r>
      <w:proofErr w:type="gramEnd"/>
      <w:r w:rsidRPr="00C74DF3">
        <w:rPr>
          <w:rFonts w:ascii="Times New Roman" w:hAnsi="Times New Roman" w:cs="Times New Roman"/>
          <w:lang w:val="es-CL"/>
        </w:rPr>
        <w:t xml:space="preserve"> PERO CON SIGNIFICANCIA CLÍNICA, QUIRÚRGICA Y ANATÓMICA.</w:t>
      </w:r>
      <w:r w:rsidRPr="00C74DF3">
        <w:rPr>
          <w:rFonts w:ascii="Times New Roman" w:hAnsi="Times New Roman" w:cs="Times New Roman"/>
          <w:lang w:val="es-CL"/>
        </w:rPr>
        <w:br/>
        <w:t>Fernando Thomas H., Nicolás Barillas O.</w:t>
      </w:r>
      <w:r w:rsidRPr="00C74DF3">
        <w:rPr>
          <w:rFonts w:ascii="Times New Roman" w:hAnsi="Times New Roman" w:cs="Times New Roman"/>
          <w:lang w:val="es-CL"/>
        </w:rPr>
        <w:br/>
        <w:t>Hospital Clínico de la Universidad de Chile</w:t>
      </w:r>
    </w:p>
    <w:p w14:paraId="6A579582"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87. GASTRECTOMÍA TOTAL POR VÓLVULO GÁSTRICO PERFORADO COMO COMPLICACIÓN DE HERNIA HIATAL: REPORTE DE UN CASO.</w:t>
      </w:r>
      <w:r w:rsidRPr="00C74DF3">
        <w:rPr>
          <w:rFonts w:ascii="Times New Roman" w:hAnsi="Times New Roman" w:cs="Times New Roman"/>
          <w:lang w:val="es-CL"/>
        </w:rPr>
        <w:br/>
        <w:t>Melissa Mellado P.1, Katherine Hernández O.1, Arantxa Donoso F.2, Francisco Canales S3.</w:t>
      </w:r>
      <w:r w:rsidRPr="00C74DF3">
        <w:rPr>
          <w:rFonts w:ascii="Times New Roman" w:hAnsi="Times New Roman" w:cs="Times New Roman"/>
          <w:lang w:val="es-CL"/>
        </w:rPr>
        <w:br/>
        <w:t xml:space="preserve"> Hospital Puerto Montt, Universidad San Sebastián sede Patagonia.</w:t>
      </w:r>
    </w:p>
    <w:p w14:paraId="3D0F7A0A"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88. PROTESIS BILIAR LAPAROSCÓPICA EN PACIENTE CON SÍNDROME DE MIRIZZI TIPO III. REPORTE DE UN CASO.</w:t>
      </w:r>
      <w:r w:rsidRPr="00C74DF3">
        <w:rPr>
          <w:rFonts w:ascii="Times New Roman" w:hAnsi="Times New Roman" w:cs="Times New Roman"/>
          <w:lang w:val="es-CL"/>
        </w:rPr>
        <w:br/>
        <w:t xml:space="preserve">Sebastián Ayarza, </w:t>
      </w:r>
      <w:proofErr w:type="spellStart"/>
      <w:r w:rsidRPr="00C74DF3">
        <w:rPr>
          <w:rFonts w:ascii="Times New Roman" w:hAnsi="Times New Roman" w:cs="Times New Roman"/>
          <w:lang w:val="es-CL"/>
        </w:rPr>
        <w:t>Arquimides</w:t>
      </w:r>
      <w:proofErr w:type="spellEnd"/>
      <w:r w:rsidRPr="00C74DF3">
        <w:rPr>
          <w:rFonts w:ascii="Times New Roman" w:hAnsi="Times New Roman" w:cs="Times New Roman"/>
          <w:lang w:val="es-CL"/>
        </w:rPr>
        <w:t xml:space="preserve"> </w:t>
      </w:r>
      <w:proofErr w:type="spellStart"/>
      <w:r w:rsidRPr="00C74DF3">
        <w:rPr>
          <w:rFonts w:ascii="Times New Roman" w:hAnsi="Times New Roman" w:cs="Times New Roman"/>
          <w:lang w:val="es-CL"/>
        </w:rPr>
        <w:t>Berty</w:t>
      </w:r>
      <w:proofErr w:type="spellEnd"/>
      <w:r w:rsidRPr="00C74DF3">
        <w:rPr>
          <w:rFonts w:ascii="Times New Roman" w:hAnsi="Times New Roman" w:cs="Times New Roman"/>
          <w:lang w:val="es-CL"/>
        </w:rPr>
        <w:br/>
        <w:t>Hospital de Quilpué. Servicio de Cirugía</w:t>
      </w:r>
    </w:p>
    <w:p w14:paraId="15C994FF"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89. PARAGANGLIOMA SIMPÁTICO EXTRA ADRENAL UBICADO EN LA RAÍZ DEL MESENTERIO: REPORTE DE UN CASO Y REVISIÓN DE LA LITERATURA.</w:t>
      </w:r>
      <w:r w:rsidRPr="00C74DF3">
        <w:rPr>
          <w:rFonts w:ascii="Times New Roman" w:hAnsi="Times New Roman" w:cs="Times New Roman"/>
          <w:lang w:val="es-CL"/>
        </w:rPr>
        <w:br/>
        <w:t>María Jesús Jugo D., María Ignacia Von Bennewitz B., Fernando Muñoz F.</w:t>
      </w:r>
      <w:r w:rsidRPr="00C74DF3">
        <w:rPr>
          <w:rFonts w:ascii="Times New Roman" w:hAnsi="Times New Roman" w:cs="Times New Roman"/>
          <w:lang w:val="es-CL"/>
        </w:rPr>
        <w:br/>
        <w:t>Hospital Militar de Santiago. Universidad de los Andes.</w:t>
      </w:r>
    </w:p>
    <w:p w14:paraId="6F1A746E" w14:textId="715A1620" w:rsidR="00674E7A" w:rsidRPr="009D57EE" w:rsidRDefault="00674E7A" w:rsidP="00674E7A">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sidR="00175041">
        <w:rPr>
          <w:rFonts w:ascii="Times New Roman" w:hAnsi="Times New Roman" w:cs="Times New Roman"/>
          <w:sz w:val="24"/>
          <w:szCs w:val="24"/>
          <w:highlight w:val="green"/>
          <w:lang w:val="es-CL"/>
        </w:rPr>
        <w:t>Alvaro Barría E</w:t>
      </w:r>
      <w:r w:rsidRPr="00BD103B">
        <w:rPr>
          <w:rFonts w:ascii="Times New Roman" w:hAnsi="Times New Roman" w:cs="Times New Roman"/>
          <w:sz w:val="24"/>
          <w:szCs w:val="24"/>
          <w:highlight w:val="green"/>
          <w:lang w:val="es-CL"/>
        </w:rPr>
        <w:t>., M.S.Ch.C.</w:t>
      </w:r>
    </w:p>
    <w:p w14:paraId="7165B96D" w14:textId="54E5602E"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90. HERNIA DE AMYAND Y APENDICITIS AGUDA: UN CASO RARO QUE DESAFÍA LA PRÁCTICA QUIRÚRGICA</w:t>
      </w:r>
      <w:r w:rsidRPr="00C74DF3">
        <w:rPr>
          <w:rFonts w:ascii="Times New Roman" w:hAnsi="Times New Roman" w:cs="Times New Roman"/>
          <w:lang w:val="es-CL"/>
        </w:rPr>
        <w:br/>
        <w:t xml:space="preserve">Juan Pablo Ruiz, Daniel Montaño, Felicia Meza </w:t>
      </w:r>
      <w:r w:rsidRPr="00C74DF3">
        <w:rPr>
          <w:rFonts w:ascii="Times New Roman" w:hAnsi="Times New Roman" w:cs="Times New Roman"/>
          <w:lang w:val="es-CL"/>
        </w:rPr>
        <w:br/>
        <w:t xml:space="preserve">Hospital felix </w:t>
      </w:r>
      <w:proofErr w:type="spellStart"/>
      <w:r w:rsidRPr="00C74DF3">
        <w:rPr>
          <w:rFonts w:ascii="Times New Roman" w:hAnsi="Times New Roman" w:cs="Times New Roman"/>
          <w:lang w:val="es-CL"/>
        </w:rPr>
        <w:t>bulnes</w:t>
      </w:r>
      <w:proofErr w:type="spellEnd"/>
      <w:r w:rsidRPr="00C74DF3">
        <w:rPr>
          <w:rFonts w:ascii="Times New Roman" w:hAnsi="Times New Roman" w:cs="Times New Roman"/>
          <w:lang w:val="es-CL"/>
        </w:rPr>
        <w:t xml:space="preserve"> cerda</w:t>
      </w:r>
    </w:p>
    <w:p w14:paraId="66876CAD"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91. HERNIA DE GARENGEOT: APENDICITIS ASOCIADA A HERNIA FEMORAL ATASCADA. REPORTE DE UN CASO</w:t>
      </w:r>
      <w:r w:rsidRPr="00C74DF3">
        <w:rPr>
          <w:rFonts w:ascii="Times New Roman" w:hAnsi="Times New Roman" w:cs="Times New Roman"/>
          <w:lang w:val="es-CL"/>
        </w:rPr>
        <w:br/>
        <w:t>Pablo Repullo S, Macarena Ormazábal G, Carla Falcon, Anita Nicolai, Magdalena Cruz, Leonardo Perez, Diego Garcia</w:t>
      </w:r>
      <w:r w:rsidRPr="00C74DF3">
        <w:rPr>
          <w:rFonts w:ascii="Times New Roman" w:hAnsi="Times New Roman" w:cs="Times New Roman"/>
          <w:lang w:val="es-CL"/>
        </w:rPr>
        <w:br/>
        <w:t>Hospital Padre Hurtado</w:t>
      </w:r>
    </w:p>
    <w:p w14:paraId="74612035"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92.  TRICOBEZOAR GÁSTRICO GIGANTE, REPORTE DE UN CASO.</w:t>
      </w:r>
      <w:r w:rsidRPr="00C74DF3">
        <w:rPr>
          <w:rFonts w:ascii="Times New Roman" w:hAnsi="Times New Roman" w:cs="Times New Roman"/>
          <w:lang w:val="es-CL"/>
        </w:rPr>
        <w:br/>
        <w:t xml:space="preserve"> Camila Pacheco H., Sergio Ahumada F.,  Juan López O., Felipe Santibañez G., José Castro G., Nikol Vergara T., Brenda Briceño R., Guillermo </w:t>
      </w:r>
      <w:proofErr w:type="spellStart"/>
      <w:r w:rsidRPr="00C74DF3">
        <w:rPr>
          <w:rFonts w:ascii="Times New Roman" w:hAnsi="Times New Roman" w:cs="Times New Roman"/>
          <w:lang w:val="es-CL"/>
        </w:rPr>
        <w:t>Starck</w:t>
      </w:r>
      <w:proofErr w:type="spellEnd"/>
      <w:r w:rsidRPr="00C74DF3">
        <w:rPr>
          <w:rFonts w:ascii="Times New Roman" w:hAnsi="Times New Roman" w:cs="Times New Roman"/>
          <w:lang w:val="es-CL"/>
        </w:rPr>
        <w:t xml:space="preserve"> H.</w:t>
      </w:r>
      <w:r w:rsidRPr="00C74DF3">
        <w:rPr>
          <w:rFonts w:ascii="Times New Roman" w:hAnsi="Times New Roman" w:cs="Times New Roman"/>
          <w:lang w:val="es-CL"/>
        </w:rPr>
        <w:br/>
        <w:t xml:space="preserve">Hospital San Juan de Dios, Servicio de Cirugía. </w:t>
      </w:r>
    </w:p>
    <w:p w14:paraId="4D1D78A8"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lastRenderedPageBreak/>
        <w:t>93. MANEJO LAPAROSCÓPICO DE VÓLVULO GÁSTRICO COMPLICADO SECUNDARIO A HERNIA HIATAL TIPO IV. REPORTE DE CASO.</w:t>
      </w:r>
      <w:r w:rsidRPr="00C74DF3">
        <w:rPr>
          <w:rFonts w:ascii="Times New Roman" w:hAnsi="Times New Roman" w:cs="Times New Roman"/>
          <w:lang w:val="es-CL"/>
        </w:rPr>
        <w:br/>
        <w:t>Pablo González Bobadilla, Antonio Mercandino Sepulveda, Macarena Martínez Campillay, Ana Gómez Abreu, Joaquin Zambrano Freire</w:t>
      </w:r>
      <w:r w:rsidRPr="00C74DF3">
        <w:rPr>
          <w:rFonts w:ascii="Times New Roman" w:hAnsi="Times New Roman" w:cs="Times New Roman"/>
          <w:lang w:val="es-CL"/>
        </w:rPr>
        <w:br/>
        <w:t>Servicio de Cirugía, Hospital Carlos Cisternas, Calama</w:t>
      </w:r>
    </w:p>
    <w:p w14:paraId="1CEEEEA2" w14:textId="00C71EA9" w:rsidR="00674E7A" w:rsidRPr="009D57EE" w:rsidRDefault="00674E7A" w:rsidP="00674E7A">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sidR="00175041">
        <w:rPr>
          <w:rFonts w:ascii="Times New Roman" w:hAnsi="Times New Roman" w:cs="Times New Roman"/>
          <w:sz w:val="24"/>
          <w:szCs w:val="24"/>
          <w:highlight w:val="green"/>
          <w:lang w:val="es-CL"/>
        </w:rPr>
        <w:t>Patricio Olivares P.</w:t>
      </w:r>
      <w:r w:rsidRPr="00BD103B">
        <w:rPr>
          <w:rFonts w:ascii="Times New Roman" w:hAnsi="Times New Roman" w:cs="Times New Roman"/>
          <w:sz w:val="24"/>
          <w:szCs w:val="24"/>
          <w:highlight w:val="green"/>
          <w:lang w:val="es-CL"/>
        </w:rPr>
        <w:t>, M.S.Ch.C.</w:t>
      </w:r>
    </w:p>
    <w:p w14:paraId="7EAA91FB" w14:textId="2DFD8666"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94. LINFANGIOMA QUÍSTICO MESENTÉRICO. REPORTE DE CASO </w:t>
      </w:r>
      <w:r w:rsidRPr="00C74DF3">
        <w:rPr>
          <w:rFonts w:ascii="Times New Roman" w:hAnsi="Times New Roman" w:cs="Times New Roman"/>
          <w:lang w:val="es-CL"/>
        </w:rPr>
        <w:br/>
        <w:t>Elías Arroyo A, Joaquin Bravo C, Constanza Díaz G, Guillermo Martínez S, Ignacio Miranda C.</w:t>
      </w:r>
      <w:r w:rsidRPr="00C74DF3">
        <w:rPr>
          <w:rFonts w:ascii="Times New Roman" w:hAnsi="Times New Roman" w:cs="Times New Roman"/>
          <w:lang w:val="es-CL"/>
        </w:rPr>
        <w:br/>
        <w:t>Hospital Clínico San Borja Arriarán</w:t>
      </w:r>
    </w:p>
    <w:p w14:paraId="70AF38ED"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95. RELEVANCIA DE ABORDAJE QUIRÚRGICO EN ESPLENOMEGALIA REFRACTARIA A TRATAMIENTO SECUNDARIA A MIELOFIBROSIS. A PROPÓSITO DE UN CASO.</w:t>
      </w:r>
      <w:r w:rsidRPr="00C74DF3">
        <w:rPr>
          <w:rFonts w:ascii="Times New Roman" w:hAnsi="Times New Roman" w:cs="Times New Roman"/>
          <w:lang w:val="es-CL"/>
        </w:rPr>
        <w:br/>
        <w:t xml:space="preserve">Autores: Eduardo Cabezas </w:t>
      </w:r>
      <w:proofErr w:type="gramStart"/>
      <w:r w:rsidRPr="00C74DF3">
        <w:rPr>
          <w:rFonts w:ascii="Times New Roman" w:hAnsi="Times New Roman" w:cs="Times New Roman"/>
          <w:lang w:val="es-CL"/>
        </w:rPr>
        <w:t>M.(</w:t>
      </w:r>
      <w:proofErr w:type="gramEnd"/>
      <w:r w:rsidRPr="00C74DF3">
        <w:rPr>
          <w:rFonts w:ascii="Times New Roman" w:hAnsi="Times New Roman" w:cs="Times New Roman"/>
          <w:lang w:val="es-CL"/>
        </w:rPr>
        <w:t xml:space="preserve">1), Tomás Lazo B. (2), Andrea </w:t>
      </w:r>
      <w:proofErr w:type="spellStart"/>
      <w:r w:rsidRPr="00C74DF3">
        <w:rPr>
          <w:rFonts w:ascii="Times New Roman" w:hAnsi="Times New Roman" w:cs="Times New Roman"/>
          <w:lang w:val="es-CL"/>
        </w:rPr>
        <w:t>Schwenger</w:t>
      </w:r>
      <w:proofErr w:type="spellEnd"/>
      <w:r w:rsidRPr="00C74DF3">
        <w:rPr>
          <w:rFonts w:ascii="Times New Roman" w:hAnsi="Times New Roman" w:cs="Times New Roman"/>
          <w:lang w:val="es-CL"/>
        </w:rPr>
        <w:t xml:space="preserve"> J. (3), Rebecca Espinoza E. (3), Josefina Rojas T. (3), Nicolás Lapuente N (2).  </w:t>
      </w:r>
      <w:r w:rsidRPr="00C74DF3">
        <w:rPr>
          <w:rFonts w:ascii="Times New Roman" w:hAnsi="Times New Roman" w:cs="Times New Roman"/>
          <w:lang w:val="es-CL"/>
        </w:rPr>
        <w:br/>
        <w:t>(1) Residente Cirugía General Universidad de los Andes, Santiago de Chile.  (2) Interno Medicina 7° año Universidad de los Andes, Santiago de Chile. (3) Interna Medicina 6° año Universidad de los Andes, Santiago de Chile.</w:t>
      </w:r>
    </w:p>
    <w:p w14:paraId="0D27C7EC"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96. OBSTRUCCIÓN INTESTINAL SECUNDARIA A DIVERTÍCULO DE MECKEL, A PROPÓSITO DE UN CASO</w:t>
      </w:r>
      <w:r w:rsidRPr="00C74DF3">
        <w:rPr>
          <w:rFonts w:ascii="Times New Roman" w:hAnsi="Times New Roman" w:cs="Times New Roman"/>
          <w:lang w:val="es-CL"/>
        </w:rPr>
        <w:br/>
        <w:t xml:space="preserve">Carolina Rivas F., Carlos Siguenza P., Amanda </w:t>
      </w:r>
      <w:proofErr w:type="spellStart"/>
      <w:r w:rsidRPr="00C74DF3">
        <w:rPr>
          <w:rFonts w:ascii="Times New Roman" w:hAnsi="Times New Roman" w:cs="Times New Roman"/>
          <w:lang w:val="es-CL"/>
        </w:rPr>
        <w:t>Wosiack</w:t>
      </w:r>
      <w:proofErr w:type="spellEnd"/>
      <w:r w:rsidRPr="00C74DF3">
        <w:rPr>
          <w:rFonts w:ascii="Times New Roman" w:hAnsi="Times New Roman" w:cs="Times New Roman"/>
          <w:lang w:val="es-CL"/>
        </w:rPr>
        <w:t xml:space="preserve"> M.,  Sofia Pinedo R., Stefano </w:t>
      </w:r>
      <w:proofErr w:type="spellStart"/>
      <w:r w:rsidRPr="00C74DF3">
        <w:rPr>
          <w:rFonts w:ascii="Times New Roman" w:hAnsi="Times New Roman" w:cs="Times New Roman"/>
          <w:lang w:val="es-CL"/>
        </w:rPr>
        <w:t>Ramolfo</w:t>
      </w:r>
      <w:proofErr w:type="spellEnd"/>
      <w:r w:rsidRPr="00C74DF3">
        <w:rPr>
          <w:rFonts w:ascii="Times New Roman" w:hAnsi="Times New Roman" w:cs="Times New Roman"/>
          <w:lang w:val="es-CL"/>
        </w:rPr>
        <w:t xml:space="preserve"> P., Ramiro Caballero. </w:t>
      </w:r>
      <w:r w:rsidRPr="00C74DF3">
        <w:rPr>
          <w:rFonts w:ascii="Times New Roman" w:hAnsi="Times New Roman" w:cs="Times New Roman"/>
          <w:lang w:val="es-CL"/>
        </w:rPr>
        <w:br/>
        <w:t>Hospital El Carmen, Universidad Diego Portales, Universidad Finis Terrae</w:t>
      </w:r>
    </w:p>
    <w:p w14:paraId="4A2D6AE5"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97. DIVERTÍCULO DE MECKEL COMPLICADO CON OBSTRUCCIÓN INTESTINAL EN ADULTO: PRESENTACIÓN DE UN CASO</w:t>
      </w:r>
      <w:r w:rsidRPr="00C74DF3">
        <w:rPr>
          <w:rFonts w:ascii="Times New Roman" w:hAnsi="Times New Roman" w:cs="Times New Roman"/>
          <w:lang w:val="es-CL"/>
        </w:rPr>
        <w:br/>
        <w:t xml:space="preserve">Catalina Sotelo A (1); Fernanda Urrea C (1); </w:t>
      </w:r>
      <w:proofErr w:type="spellStart"/>
      <w:r w:rsidRPr="00C74DF3">
        <w:rPr>
          <w:rFonts w:ascii="Times New Roman" w:hAnsi="Times New Roman" w:cs="Times New Roman"/>
          <w:lang w:val="es-CL"/>
        </w:rPr>
        <w:t>Caterin</w:t>
      </w:r>
      <w:proofErr w:type="spellEnd"/>
      <w:r w:rsidRPr="00C74DF3">
        <w:rPr>
          <w:rFonts w:ascii="Times New Roman" w:hAnsi="Times New Roman" w:cs="Times New Roman"/>
          <w:lang w:val="es-CL"/>
        </w:rPr>
        <w:t xml:space="preserve"> Marulanda S (1); Katherine Tapia G (2)</w:t>
      </w:r>
      <w:r w:rsidRPr="00C74DF3">
        <w:rPr>
          <w:rFonts w:ascii="Times New Roman" w:hAnsi="Times New Roman" w:cs="Times New Roman"/>
          <w:lang w:val="es-CL"/>
        </w:rPr>
        <w:br/>
        <w:t>Hospital Regional de Talca, becada de Cirugía General UCM (1); Interna de Medicina UCM (2)</w:t>
      </w:r>
    </w:p>
    <w:p w14:paraId="44E22C02" w14:textId="43F4CB0F" w:rsidR="00674E7A" w:rsidRPr="009D57EE" w:rsidRDefault="00674E7A" w:rsidP="00674E7A">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r>
        <w:rPr>
          <w:rFonts w:ascii="Times New Roman" w:hAnsi="Times New Roman" w:cs="Times New Roman"/>
          <w:sz w:val="24"/>
          <w:szCs w:val="24"/>
          <w:highlight w:val="green"/>
          <w:lang w:val="es-CL"/>
        </w:rPr>
        <w:t xml:space="preserve">Gloria Covarrubias R., </w:t>
      </w:r>
      <w:r w:rsidRPr="00BD103B">
        <w:rPr>
          <w:rFonts w:ascii="Times New Roman" w:hAnsi="Times New Roman" w:cs="Times New Roman"/>
          <w:sz w:val="24"/>
          <w:szCs w:val="24"/>
          <w:highlight w:val="green"/>
          <w:lang w:val="es-CL"/>
        </w:rPr>
        <w:t>M.S.Ch.C.</w:t>
      </w:r>
    </w:p>
    <w:p w14:paraId="4B6ABBF1" w14:textId="5E8C98D8" w:rsidR="003E6EA7" w:rsidRPr="00C74DF3" w:rsidRDefault="00877260">
      <w:pPr>
        <w:rPr>
          <w:rFonts w:ascii="Times New Roman" w:hAnsi="Times New Roman" w:cs="Times New Roman"/>
          <w:lang w:val="es-CL"/>
        </w:rPr>
      </w:pPr>
      <w:r w:rsidRPr="00C74DF3">
        <w:rPr>
          <w:rFonts w:ascii="Times New Roman" w:hAnsi="Times New Roman" w:cs="Times New Roman"/>
          <w:lang w:val="es-CL"/>
        </w:rPr>
        <w:t xml:space="preserve">98. HERNIA DE GARENGEOT: PRESENTACIÓN INFRECUENTE DE LA HERNIA FEMORAL DIAGNÓSTICO Y TRATAMIENTO EN HOSPITAL DE PUERTO MONTT. </w:t>
      </w:r>
      <w:r w:rsidRPr="00C74DF3">
        <w:rPr>
          <w:rFonts w:ascii="Times New Roman" w:hAnsi="Times New Roman" w:cs="Times New Roman"/>
          <w:lang w:val="es-CL"/>
        </w:rPr>
        <w:br/>
        <w:t>Nicolás Escudero B, Felipe Alvarez, Yoselin  Burgos M, Alessio Espinoza M, Gerardo Medina.</w:t>
      </w:r>
      <w:r w:rsidRPr="00C74DF3">
        <w:rPr>
          <w:rFonts w:ascii="Times New Roman" w:hAnsi="Times New Roman" w:cs="Times New Roman"/>
          <w:lang w:val="es-CL"/>
        </w:rPr>
        <w:br/>
        <w:t>Hospital de Puerto Montt</w:t>
      </w:r>
    </w:p>
    <w:p w14:paraId="58B8E3D7"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99. UTILIDAD DE LOS CRITERIOS DE TOKIO EN COLECISTITIS AGUDA. ¿SIGUEN ESTANDO VIGENTES?</w:t>
      </w:r>
      <w:r w:rsidRPr="00C74DF3">
        <w:rPr>
          <w:rFonts w:ascii="Times New Roman" w:hAnsi="Times New Roman" w:cs="Times New Roman"/>
          <w:lang w:val="es-CL"/>
        </w:rPr>
        <w:br/>
        <w:t>Catalina San Martín C, Francisca Belmar R, Felipe Farfán F, Felipe Catan G, Mario Uribe M, Francisco Riquelme M, Marco Salazar C, Paula Fluxá R, José Quezada G.</w:t>
      </w:r>
      <w:r w:rsidRPr="00C74DF3">
        <w:rPr>
          <w:rFonts w:ascii="Times New Roman" w:hAnsi="Times New Roman" w:cs="Times New Roman"/>
          <w:lang w:val="es-CL"/>
        </w:rPr>
        <w:br/>
        <w:t>Hospital del Salvador</w:t>
      </w:r>
    </w:p>
    <w:p w14:paraId="4809A066"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100. LINFOMA DE BAJO GRADO CON DEBUT EXTRANODAL PERITONEAL COMO DIAGNÓSTICO DIFERENCIAL DE CARCINOMATOSIS PERITONEAL: A PROPÓSITO DE UN CASO.</w:t>
      </w:r>
      <w:r w:rsidRPr="00C74DF3">
        <w:rPr>
          <w:rFonts w:ascii="Times New Roman" w:hAnsi="Times New Roman" w:cs="Times New Roman"/>
          <w:lang w:val="es-CL"/>
        </w:rPr>
        <w:br/>
        <w:t>María Ignacia Von Bennewitz B., María Jesús Jugo D., Ignacio Gonzalez M.</w:t>
      </w:r>
      <w:r w:rsidRPr="00C74DF3">
        <w:rPr>
          <w:rFonts w:ascii="Times New Roman" w:hAnsi="Times New Roman" w:cs="Times New Roman"/>
          <w:lang w:val="es-CL"/>
        </w:rPr>
        <w:br/>
        <w:t>Hospital Militar de Santiago. Universidad de los Andes.</w:t>
      </w:r>
    </w:p>
    <w:p w14:paraId="345B351C" w14:textId="77777777" w:rsidR="003E6EA7" w:rsidRPr="00C74DF3" w:rsidRDefault="00877260">
      <w:pPr>
        <w:rPr>
          <w:rFonts w:ascii="Times New Roman" w:hAnsi="Times New Roman" w:cs="Times New Roman"/>
          <w:lang w:val="es-CL"/>
        </w:rPr>
      </w:pPr>
      <w:r w:rsidRPr="00C74DF3">
        <w:rPr>
          <w:rFonts w:ascii="Times New Roman" w:hAnsi="Times New Roman" w:cs="Times New Roman"/>
          <w:lang w:val="es-CL"/>
        </w:rPr>
        <w:t>101. COLECISTITIS AGUDA Y COLECISTECTOMÍA DEL REMANENTE VESICULAR POST COLECISTECTOMÍA SUBTOTAL: A PROPÓSITO DE UN CASO</w:t>
      </w:r>
      <w:r w:rsidRPr="00C74DF3">
        <w:rPr>
          <w:rFonts w:ascii="Times New Roman" w:hAnsi="Times New Roman" w:cs="Times New Roman"/>
          <w:lang w:val="es-CL"/>
        </w:rPr>
        <w:br/>
        <w:t>María Jesús Jugo D., María Ignacia Von Bennewitz B., Krystel Werner F.</w:t>
      </w:r>
      <w:r w:rsidRPr="00C74DF3">
        <w:rPr>
          <w:rFonts w:ascii="Times New Roman" w:hAnsi="Times New Roman" w:cs="Times New Roman"/>
          <w:lang w:val="es-CL"/>
        </w:rPr>
        <w:br/>
        <w:t>Hospital Militar de Santiago. Universidad de los Andes.</w:t>
      </w:r>
    </w:p>
    <w:p w14:paraId="5899EF7A" w14:textId="77777777" w:rsidR="00E542D0" w:rsidRDefault="00E542D0">
      <w:pPr>
        <w:rPr>
          <w:lang w:val="es-CL"/>
        </w:rPr>
      </w:pPr>
    </w:p>
    <w:p w14:paraId="2484F65C" w14:textId="2D5B0E57" w:rsidR="00E542D0" w:rsidRPr="00E542D0" w:rsidRDefault="007333A9" w:rsidP="00E542D0">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 xml:space="preserve">5. </w:t>
      </w:r>
      <w:r w:rsidR="00E542D0" w:rsidRPr="00E542D0">
        <w:rPr>
          <w:rFonts w:ascii="Times New Roman" w:hAnsi="Times New Roman" w:cs="Times New Roman"/>
          <w:b/>
          <w:bCs/>
          <w:color w:val="00B050"/>
          <w:sz w:val="40"/>
          <w:szCs w:val="40"/>
          <w:u w:val="single"/>
          <w:lang w:val="es-CL"/>
        </w:rPr>
        <w:t xml:space="preserve">CIRUGÍA </w:t>
      </w:r>
      <w:r>
        <w:rPr>
          <w:rFonts w:ascii="Times New Roman" w:hAnsi="Times New Roman" w:cs="Times New Roman"/>
          <w:b/>
          <w:bCs/>
          <w:color w:val="00B050"/>
          <w:sz w:val="40"/>
          <w:szCs w:val="40"/>
          <w:u w:val="single"/>
          <w:lang w:val="es-CL"/>
        </w:rPr>
        <w:t>PLÁSTICA Y REPARADORA</w:t>
      </w:r>
    </w:p>
    <w:p w14:paraId="1BEBF580" w14:textId="77777777" w:rsidR="00E542D0" w:rsidRDefault="00E542D0" w:rsidP="00E542D0">
      <w:pPr>
        <w:spacing w:after="0"/>
        <w:rPr>
          <w:rFonts w:ascii="Times New Roman" w:hAnsi="Times New Roman" w:cs="Times New Roman"/>
          <w:lang w:val="es-CL"/>
        </w:rPr>
      </w:pPr>
    </w:p>
    <w:p w14:paraId="4635ED51" w14:textId="56469353" w:rsidR="00E542D0" w:rsidRPr="009D57EE" w:rsidRDefault="00E542D0" w:rsidP="00E542D0">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p>
    <w:p w14:paraId="281DCCC4" w14:textId="77777777" w:rsidR="003E6EA7" w:rsidRPr="008D759B" w:rsidRDefault="00877260">
      <w:pPr>
        <w:rPr>
          <w:lang w:val="es-CL"/>
        </w:rPr>
      </w:pPr>
      <w:r w:rsidRPr="008D759B">
        <w:rPr>
          <w:lang w:val="es-CL"/>
        </w:rPr>
        <w:t xml:space="preserve">102. REPARACIÓN EN UN TIEMPO DE UN TRAUMA FACIAL GRAVE MEDIANTE COLGAJOS REGIONALES MÚLTIPLES. </w:t>
      </w:r>
      <w:r w:rsidRPr="008D759B">
        <w:rPr>
          <w:lang w:val="es-CL"/>
        </w:rPr>
        <w:br/>
        <w:t>Juan Maturana Arancibia 1. Macarena Vallejos Castillo 2</w:t>
      </w:r>
      <w:r w:rsidRPr="008D759B">
        <w:rPr>
          <w:lang w:val="es-CL"/>
        </w:rPr>
        <w:br/>
        <w:t>UNIVERSIDAD DE TARAPACÁ</w:t>
      </w:r>
    </w:p>
    <w:p w14:paraId="1A4542C3" w14:textId="77777777" w:rsidR="003E6EA7" w:rsidRPr="008D759B" w:rsidRDefault="00877260">
      <w:pPr>
        <w:rPr>
          <w:lang w:val="es-CL"/>
        </w:rPr>
      </w:pPr>
      <w:r w:rsidRPr="008D759B">
        <w:rPr>
          <w:lang w:val="es-CL"/>
        </w:rPr>
        <w:lastRenderedPageBreak/>
        <w:t>103. DERMATOFIBROSARCOMA PROTUBERANS GIGANTE DE CUERO CABELLUDO RECONSTRUIDO CON COLGAJO LIBRE DE LATISSIMUS DORSI: A PROPÓSITO DE UN CASO</w:t>
      </w:r>
      <w:r w:rsidRPr="008D759B">
        <w:rPr>
          <w:lang w:val="es-CL"/>
        </w:rPr>
        <w:br/>
        <w:t>Gerson Pérez F, Christian Aguilar M, Tiare Cordero V, Militza Petric G, Gonzalo Yáñez C, Dominique Schatte V</w:t>
      </w:r>
      <w:r w:rsidRPr="008D759B">
        <w:rPr>
          <w:lang w:val="es-CL"/>
        </w:rPr>
        <w:br/>
        <w:t>Hospital Dr. Gustavo Fricke</w:t>
      </w:r>
    </w:p>
    <w:p w14:paraId="6E1EF839" w14:textId="77777777" w:rsidR="003E6EA7" w:rsidRPr="008D759B" w:rsidRDefault="00877260">
      <w:pPr>
        <w:rPr>
          <w:lang w:val="es-CL"/>
        </w:rPr>
      </w:pPr>
      <w:r w:rsidRPr="008D759B">
        <w:rPr>
          <w:lang w:val="es-CL"/>
        </w:rPr>
        <w:t>104. RECONSTRUCCIÓN INMEDIATA DE DESFORRAMIENTO TRAUMÁTICO COMPLETO DE DEDO ANULAR DERECHO CON COLGAJO DE MCGREGOR ADELGAZADO. REPORTE DE UN CASO</w:t>
      </w:r>
      <w:r w:rsidRPr="008D759B">
        <w:rPr>
          <w:lang w:val="es-CL"/>
        </w:rPr>
        <w:br/>
        <w:t xml:space="preserve">Gerson Pérez F, Valeria Arancibia Q, Carlos Casanova M, Gonzalo Yáñez C, Dominique Schatte V </w:t>
      </w:r>
      <w:r w:rsidRPr="008D759B">
        <w:rPr>
          <w:lang w:val="es-CL"/>
        </w:rPr>
        <w:br/>
        <w:t>Servicio de Cirugía Plástica, Hospital Dr. Gustavo Fricke</w:t>
      </w:r>
    </w:p>
    <w:p w14:paraId="352A0959" w14:textId="77777777" w:rsidR="00A856C0" w:rsidRPr="009D57EE" w:rsidRDefault="00A856C0" w:rsidP="00A856C0">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p>
    <w:p w14:paraId="35258431" w14:textId="77777777" w:rsidR="003E6EA7" w:rsidRPr="008D759B" w:rsidRDefault="00877260">
      <w:pPr>
        <w:rPr>
          <w:lang w:val="es-CL"/>
        </w:rPr>
      </w:pPr>
      <w:r w:rsidRPr="008D759B">
        <w:rPr>
          <w:lang w:val="es-CL"/>
        </w:rPr>
        <w:t>105. PRESENTACIÓN DE UNA NUEVA TÉCNICA DE MASCULINIZACIÓN EN TRANSGÉNERO HOMBRES. SERIE DE CASOS.</w:t>
      </w:r>
      <w:r w:rsidRPr="008D759B">
        <w:rPr>
          <w:lang w:val="es-CL"/>
        </w:rPr>
        <w:br/>
        <w:t xml:space="preserve">Daniela Arauco R, Daniela Guardia C., Javier Moraga C., Juan Pablo Cárdenas L, Francisco Benčina M., María Carvallo G., Ignacia </w:t>
      </w:r>
      <w:proofErr w:type="spellStart"/>
      <w:r w:rsidRPr="008D759B">
        <w:rPr>
          <w:lang w:val="es-CL"/>
        </w:rPr>
        <w:t>Beytía</w:t>
      </w:r>
      <w:proofErr w:type="spellEnd"/>
      <w:r w:rsidRPr="008D759B">
        <w:rPr>
          <w:lang w:val="es-CL"/>
        </w:rPr>
        <w:t xml:space="preserve"> O., Cristóbal Bravo R.</w:t>
      </w:r>
      <w:r w:rsidRPr="008D759B">
        <w:rPr>
          <w:lang w:val="es-CL"/>
        </w:rPr>
        <w:br/>
        <w:t>Hospital San Juan de Dios. Servicio de Cirugía. Equipo de Cirugía Plástica y Reconstructiva</w:t>
      </w:r>
    </w:p>
    <w:p w14:paraId="7B4D0B69" w14:textId="77777777" w:rsidR="003E6EA7" w:rsidRPr="008D759B" w:rsidRDefault="00877260">
      <w:pPr>
        <w:rPr>
          <w:lang w:val="es-CL"/>
        </w:rPr>
      </w:pPr>
      <w:r w:rsidRPr="008D759B">
        <w:rPr>
          <w:lang w:val="es-CL"/>
        </w:rPr>
        <w:t>106. DEFORMIDAD FACIAL EN MENTÓN DE BRUJA: PRESENTACIÓN DE UNA TÉCNICA QUIRÚRGICA</w:t>
      </w:r>
      <w:r w:rsidRPr="008D759B">
        <w:rPr>
          <w:lang w:val="es-CL"/>
        </w:rPr>
        <w:br/>
        <w:t>Macchiavello Macho, RM; Ibañez Ballesteros, N; Escobar S; Vargas Flores A; Riquelme L; Hernandez Flores JP; Nuñez Baeza C; Cerda Villagran P; Gazitua Larraín G</w:t>
      </w:r>
      <w:r w:rsidRPr="008D759B">
        <w:rPr>
          <w:lang w:val="es-CL"/>
        </w:rPr>
        <w:br/>
        <w:t>Instituto Traumatológico - Universidad Finis Terrae</w:t>
      </w:r>
    </w:p>
    <w:p w14:paraId="55BBC383" w14:textId="77777777" w:rsidR="003E6EA7" w:rsidRPr="008D759B" w:rsidRDefault="00877260">
      <w:pPr>
        <w:rPr>
          <w:lang w:val="es-CL"/>
        </w:rPr>
      </w:pPr>
      <w:r w:rsidRPr="008D759B">
        <w:rPr>
          <w:lang w:val="es-CL"/>
        </w:rPr>
        <w:t>107. USO DE TERAPIA DE PRESIÓN NEGATIVA E INCIDENCIA DE COMPLICACIONES EN CIRUGÍA DE AUMENTO GLÚTEO</w:t>
      </w:r>
      <w:r w:rsidRPr="008D759B">
        <w:rPr>
          <w:lang w:val="es-CL"/>
        </w:rPr>
        <w:br/>
        <w:t>Daniela Maldonado J.; Patricio Covarrubias C.</w:t>
      </w:r>
      <w:r w:rsidRPr="008D759B">
        <w:rPr>
          <w:lang w:val="es-CL"/>
        </w:rPr>
        <w:br/>
        <w:t>Universidad Finis Terrae</w:t>
      </w:r>
    </w:p>
    <w:p w14:paraId="46040CCD" w14:textId="115DE62E" w:rsidR="004F58E3" w:rsidRPr="008D759B" w:rsidRDefault="006C15D4" w:rsidP="004F58E3">
      <w:pPr>
        <w:rPr>
          <w:lang w:val="es-CL"/>
        </w:rPr>
      </w:pPr>
      <w:r w:rsidRPr="00A856C0">
        <w:rPr>
          <w:highlight w:val="green"/>
          <w:lang w:val="es-CL"/>
        </w:rPr>
        <w:t>Comentador: Dr.</w:t>
      </w:r>
      <w:r>
        <w:rPr>
          <w:lang w:val="es-CL"/>
        </w:rPr>
        <w:t xml:space="preserve"> </w:t>
      </w:r>
    </w:p>
    <w:p w14:paraId="1F4868E9" w14:textId="77777777" w:rsidR="003E6EA7" w:rsidRPr="008D759B" w:rsidRDefault="00877260">
      <w:pPr>
        <w:rPr>
          <w:lang w:val="es-CL"/>
        </w:rPr>
      </w:pPr>
      <w:r w:rsidRPr="008D759B">
        <w:rPr>
          <w:lang w:val="es-CL"/>
        </w:rPr>
        <w:t>108. RECONSTRUCCIÓN INMEDIATA DE DEFECTO POSTRAUMÁTICO DE LABIO SUPERIOR CON COLGAJO GOLDSTEIN BILATERAL: REPORTE DE UN CASO.</w:t>
      </w:r>
      <w:r w:rsidRPr="008D759B">
        <w:rPr>
          <w:lang w:val="es-CL"/>
        </w:rPr>
        <w:br/>
        <w:t xml:space="preserve">Macarena Vallejos, Juan Carlos Maturana </w:t>
      </w:r>
      <w:r w:rsidRPr="008D759B">
        <w:rPr>
          <w:lang w:val="es-CL"/>
        </w:rPr>
        <w:br/>
        <w:t>Hospital Regional de Arica Dr. Juan Noé Crevani</w:t>
      </w:r>
    </w:p>
    <w:p w14:paraId="37ED70D6" w14:textId="77777777" w:rsidR="003E6EA7" w:rsidRPr="008D759B" w:rsidRDefault="00877260">
      <w:pPr>
        <w:rPr>
          <w:lang w:val="es-CL"/>
        </w:rPr>
      </w:pPr>
      <w:r w:rsidRPr="008D759B">
        <w:rPr>
          <w:lang w:val="es-CL"/>
        </w:rPr>
        <w:t>109. COBERTURA DISTAL DE PULGAR CON COLGAJO DE MOBERG MODIFICADO. REPORTE DE UN CASO</w:t>
      </w:r>
      <w:r w:rsidRPr="008D759B">
        <w:rPr>
          <w:lang w:val="es-CL"/>
        </w:rPr>
        <w:br/>
        <w:t xml:space="preserve">Gerson Pérez F, Valeria Arancibia Q, Carlos Casanova M, Gonzalo Yáñez C, Dominique Schatte V </w:t>
      </w:r>
      <w:r w:rsidRPr="008D759B">
        <w:rPr>
          <w:lang w:val="es-CL"/>
        </w:rPr>
        <w:br/>
        <w:t>Servicio de Cirugía Plástica, Hospital Dr. Gustavo Fricke</w:t>
      </w:r>
    </w:p>
    <w:p w14:paraId="2B0E9271" w14:textId="77777777" w:rsidR="003E6EA7" w:rsidRPr="008D759B" w:rsidRDefault="00877260">
      <w:pPr>
        <w:rPr>
          <w:lang w:val="es-CL"/>
        </w:rPr>
      </w:pPr>
      <w:r w:rsidRPr="008D759B">
        <w:rPr>
          <w:lang w:val="es-CL"/>
        </w:rPr>
        <w:t>110. EXPECTATIVAS DE LOS PACIENTES TRANSGÉNERO HOMBRES EN ESPERA DE MASTECTOMÍA BILATERAL EN EL HOSPITAL SAN JUAN DE DIOS</w:t>
      </w:r>
      <w:r w:rsidRPr="008D759B">
        <w:rPr>
          <w:lang w:val="es-CL"/>
        </w:rPr>
        <w:br/>
        <w:t xml:space="preserve">D. Arauco R., C. Bravo R., D. Guardia C., D. Maldonado J., J. Moraga C., J. Cárdenas L., F. Benčina M., I. </w:t>
      </w:r>
      <w:proofErr w:type="spellStart"/>
      <w:r w:rsidRPr="008D759B">
        <w:rPr>
          <w:lang w:val="es-CL"/>
        </w:rPr>
        <w:t>Beytía</w:t>
      </w:r>
      <w:proofErr w:type="spellEnd"/>
      <w:r w:rsidRPr="008D759B">
        <w:rPr>
          <w:lang w:val="es-CL"/>
        </w:rPr>
        <w:t xml:space="preserve"> O.</w:t>
      </w:r>
      <w:r w:rsidRPr="008D759B">
        <w:rPr>
          <w:lang w:val="es-CL"/>
        </w:rPr>
        <w:br/>
        <w:t>Hospital San Juan de Dios. Servicio de Cirugía. Equipo de Cirugía Plástica y Reparadora</w:t>
      </w:r>
    </w:p>
    <w:p w14:paraId="6914C494" w14:textId="77777777" w:rsidR="003E6EA7" w:rsidRPr="008D759B" w:rsidRDefault="00877260">
      <w:pPr>
        <w:rPr>
          <w:lang w:val="es-CL"/>
        </w:rPr>
      </w:pPr>
      <w:r w:rsidRPr="008D759B">
        <w:rPr>
          <w:lang w:val="es-CL"/>
        </w:rPr>
        <w:t>111. CIERRE DE FÍSTULA RECTOCUTÁNEA AMPLIA CON COLGAJO MEDIAL DE MUSLO EN V-Y TRAS RESECCIÓN DE ANGIOMIXOMA AGRESÍVO PÉLVICO: REPORTE DE UN CASO.</w:t>
      </w:r>
      <w:r w:rsidRPr="008D759B">
        <w:rPr>
          <w:lang w:val="es-CL"/>
        </w:rPr>
        <w:br/>
        <w:t xml:space="preserve">Daniela Guardia C, Daniela Maldonado J, Rolando Pasten R, Daniela Arauco R, Juan Cardenas L, Javier Moraga C, Juan Stambuk M. </w:t>
      </w:r>
      <w:r w:rsidRPr="008D759B">
        <w:rPr>
          <w:lang w:val="es-CL"/>
        </w:rPr>
        <w:br/>
        <w:t>Hospital San Juan de Dios  Servicio de Cirugía Plástica y Reconstructiva Servicio de Cirugía Oncológica Universidad de Chile Universidad Finis Terrae</w:t>
      </w:r>
    </w:p>
    <w:p w14:paraId="648709DC" w14:textId="687DBA4A" w:rsidR="004F58E3" w:rsidRPr="008D759B" w:rsidRDefault="006C15D4" w:rsidP="004F58E3">
      <w:pPr>
        <w:rPr>
          <w:lang w:val="es-CL"/>
        </w:rPr>
      </w:pPr>
      <w:r w:rsidRPr="00A856C0">
        <w:rPr>
          <w:highlight w:val="green"/>
          <w:lang w:val="es-CL"/>
        </w:rPr>
        <w:t>Comentador: Dr.</w:t>
      </w:r>
      <w:r>
        <w:rPr>
          <w:lang w:val="es-CL"/>
        </w:rPr>
        <w:t xml:space="preserve"> </w:t>
      </w:r>
    </w:p>
    <w:p w14:paraId="5CC63F33" w14:textId="670F33C2" w:rsidR="003E6EA7" w:rsidRPr="008D759B" w:rsidRDefault="00877260">
      <w:pPr>
        <w:rPr>
          <w:lang w:val="es-CL"/>
        </w:rPr>
      </w:pPr>
      <w:r w:rsidRPr="008D759B">
        <w:rPr>
          <w:lang w:val="es-CL"/>
        </w:rPr>
        <w:t>112. USO DE ALOINJERTO DE PIEL TOTAL DE DONANTE VIVO PARA LA RECONSTRUCCIÓN DE UNA CONTRACTURA CERVICAL POR SECUELA DE QUEMADURA, A PROPÓSITO DE UN CASO.</w:t>
      </w:r>
      <w:r w:rsidRPr="008D759B">
        <w:rPr>
          <w:lang w:val="es-CL"/>
        </w:rPr>
        <w:br/>
        <w:t>Daniela Guardia C, Daniela Arauco R, Rolando Pasten R, Daniela Maldonado J, Juan Cárdenas L, Javier Moraga C.</w:t>
      </w:r>
      <w:r w:rsidRPr="008D759B">
        <w:rPr>
          <w:lang w:val="es-CL"/>
        </w:rPr>
        <w:br/>
        <w:t>Hospital San Juan de Dios  Servicio de Cirugía Plástica y Reconstructiva Universidad de Chile Universidad Finis Terrae</w:t>
      </w:r>
    </w:p>
    <w:p w14:paraId="3C7374C6" w14:textId="77777777" w:rsidR="003E6EA7" w:rsidRPr="008D759B" w:rsidRDefault="00877260">
      <w:pPr>
        <w:rPr>
          <w:lang w:val="es-CL"/>
        </w:rPr>
      </w:pPr>
      <w:r w:rsidRPr="008D759B">
        <w:rPr>
          <w:lang w:val="es-CL"/>
        </w:rPr>
        <w:lastRenderedPageBreak/>
        <w:t>113. RESECCIÓN DE CARCINOMA BASOCELULAR UTILIZANDO TÉCNICA DE “</w:t>
      </w:r>
      <w:proofErr w:type="gramStart"/>
      <w:r w:rsidRPr="008D759B">
        <w:rPr>
          <w:lang w:val="es-CL"/>
        </w:rPr>
        <w:t>LIFTING</w:t>
      </w:r>
      <w:proofErr w:type="gramEnd"/>
      <w:r w:rsidRPr="008D759B">
        <w:rPr>
          <w:lang w:val="es-CL"/>
        </w:rPr>
        <w:t xml:space="preserve"> DE LABIOS EN CUERNO DE TORO”, PRESENTACIÓN DE UN CASO.</w:t>
      </w:r>
      <w:r w:rsidRPr="008D759B">
        <w:rPr>
          <w:lang w:val="es-CL"/>
        </w:rPr>
        <w:br/>
        <w:t xml:space="preserve">Lorena Gárate G., Giacomo </w:t>
      </w:r>
      <w:proofErr w:type="spellStart"/>
      <w:r w:rsidRPr="008D759B">
        <w:rPr>
          <w:lang w:val="es-CL"/>
        </w:rPr>
        <w:t>Minuzzi</w:t>
      </w:r>
      <w:proofErr w:type="spellEnd"/>
      <w:r w:rsidRPr="008D759B">
        <w:rPr>
          <w:lang w:val="es-CL"/>
        </w:rPr>
        <w:t>.</w:t>
      </w:r>
      <w:r w:rsidRPr="008D759B">
        <w:rPr>
          <w:lang w:val="es-CL"/>
        </w:rPr>
        <w:br/>
        <w:t>Hospital Guillermo Grant Benavente, Concepción</w:t>
      </w:r>
    </w:p>
    <w:p w14:paraId="3453A353" w14:textId="77777777" w:rsidR="003E6EA7" w:rsidRPr="008D759B" w:rsidRDefault="00877260">
      <w:pPr>
        <w:rPr>
          <w:lang w:val="es-CL"/>
        </w:rPr>
      </w:pPr>
      <w:r w:rsidRPr="008D759B">
        <w:rPr>
          <w:lang w:val="es-CL"/>
        </w:rPr>
        <w:t>114. USO DE INJERTOS AUTÓLOGOS DE DERMIS CON PRESIÓN NEGATIVA COADYUVANTE PARA COBERTURA DE ZONAS COMPLEJAS</w:t>
      </w:r>
      <w:r w:rsidRPr="008D759B">
        <w:rPr>
          <w:lang w:val="es-CL"/>
        </w:rPr>
        <w:br/>
        <w:t xml:space="preserve">V. Vidal, F Becar, C. Robles, M. Vera, K. Mera, C. Medina, R. Tejos, G. </w:t>
      </w:r>
      <w:proofErr w:type="spellStart"/>
      <w:r w:rsidRPr="008D759B">
        <w:rPr>
          <w:lang w:val="es-CL"/>
        </w:rPr>
        <w:t>Pininghoff</w:t>
      </w:r>
      <w:proofErr w:type="spellEnd"/>
      <w:r w:rsidRPr="008D759B">
        <w:rPr>
          <w:lang w:val="es-CL"/>
        </w:rPr>
        <w:br/>
        <w:t xml:space="preserve">Hospital Puerto Montt, Universidad San Sebastián Sede Patagonia </w:t>
      </w:r>
    </w:p>
    <w:p w14:paraId="07AD875D" w14:textId="77777777" w:rsidR="003E6EA7" w:rsidRPr="008D759B" w:rsidRDefault="00877260">
      <w:pPr>
        <w:rPr>
          <w:lang w:val="es-CL"/>
        </w:rPr>
      </w:pPr>
      <w:r w:rsidRPr="008D759B">
        <w:rPr>
          <w:lang w:val="es-CL"/>
        </w:rPr>
        <w:t>115. COLGAJO LIBRE ALT (ANTEROLATERAL THIGH) EN DOS TIEMPOS: UNA OPCIÓN DE SALVATAJE O PARA CENTROS DE BAJO VOLUMEN</w:t>
      </w:r>
      <w:r w:rsidRPr="008D759B">
        <w:rPr>
          <w:lang w:val="es-CL"/>
        </w:rPr>
        <w:br/>
        <w:t>Carol Vargas Q.1, Francisca Mayorga T.1, Sonia Miranda R.2, Veronica Vidal M.1, Rodrigo Tejos S</w:t>
      </w:r>
      <w:r w:rsidRPr="008D759B">
        <w:rPr>
          <w:lang w:val="es-CL"/>
        </w:rPr>
        <w:br/>
        <w:t>1) Residente de cirugía general, Servicio Cirugía. Hospital Puerto Montt. 2) Sociedad Chilena de Seguridad Puerto Montt.  3) Cirujano Plástico y Reconstructivo. Jefe del Servicio de Cirugía Plástica y Reconstructiva, Hospital Puerto Montt, Chile. Profesor Asistente Universidad San Sebastián Sede de la Patagonia.</w:t>
      </w:r>
    </w:p>
    <w:p w14:paraId="0AA0C989" w14:textId="270D3C25" w:rsidR="004F58E3" w:rsidRPr="008D759B" w:rsidRDefault="006C15D4" w:rsidP="004F58E3">
      <w:pPr>
        <w:rPr>
          <w:lang w:val="es-CL"/>
        </w:rPr>
      </w:pPr>
      <w:r w:rsidRPr="00A856C0">
        <w:rPr>
          <w:highlight w:val="green"/>
          <w:lang w:val="es-CL"/>
        </w:rPr>
        <w:t>Comentador: Dr.</w:t>
      </w:r>
      <w:r>
        <w:rPr>
          <w:lang w:val="es-CL"/>
        </w:rPr>
        <w:t xml:space="preserve"> </w:t>
      </w:r>
    </w:p>
    <w:p w14:paraId="272EB6F4" w14:textId="77777777" w:rsidR="003E6EA7" w:rsidRPr="008D759B" w:rsidRDefault="00877260">
      <w:pPr>
        <w:rPr>
          <w:lang w:val="es-CL"/>
        </w:rPr>
      </w:pPr>
      <w:r w:rsidRPr="008D759B">
        <w:rPr>
          <w:lang w:val="es-CL"/>
        </w:rPr>
        <w:t xml:space="preserve">116. RECONSTRUCCIÓN MAMARIA POSTERIOR A MASTECTOMÍA TOTAL POR CÁNCER: EXPERIENCIA EN EL HOSPITAL DR GUSTAVO FRICKE  </w:t>
      </w:r>
      <w:r w:rsidRPr="008D759B">
        <w:rPr>
          <w:lang w:val="es-CL"/>
        </w:rPr>
        <w:br/>
        <w:t xml:space="preserve">Gerson Pérez F, Valeria Arancibia Q, Gonzalo Yañez C, Dominique Schatte V, Carlos Casanova M, </w:t>
      </w:r>
      <w:proofErr w:type="spellStart"/>
      <w:r w:rsidRPr="008D759B">
        <w:rPr>
          <w:lang w:val="es-CL"/>
        </w:rPr>
        <w:t>Vinzenz</w:t>
      </w:r>
      <w:proofErr w:type="spellEnd"/>
      <w:r w:rsidRPr="008D759B">
        <w:rPr>
          <w:lang w:val="es-CL"/>
        </w:rPr>
        <w:t xml:space="preserve"> Córdova de H</w:t>
      </w:r>
      <w:r w:rsidRPr="008D759B">
        <w:rPr>
          <w:lang w:val="es-CL"/>
        </w:rPr>
        <w:br/>
        <w:t>Servicio cirugía plástica, Hospital Dr Gustavo Fricke</w:t>
      </w:r>
    </w:p>
    <w:p w14:paraId="462D8303" w14:textId="77777777" w:rsidR="003E6EA7" w:rsidRPr="008D759B" w:rsidRDefault="00877260">
      <w:pPr>
        <w:rPr>
          <w:lang w:val="es-CL"/>
        </w:rPr>
      </w:pPr>
      <w:r w:rsidRPr="008D759B">
        <w:rPr>
          <w:lang w:val="es-CL"/>
        </w:rPr>
        <w:t>117. MEJORÍA EN SATISFACCIÓN CORPORAL Y CALIDAD DE VIDA EN PACIENTES SOMETIDOS A CIRUGÍA DE AFIRMACIÓN DE GÉNERO MASCULINO: CARACTERIZACIÓN Y RESULTADOS EN PACIENTES TRANS HOMBRES.</w:t>
      </w:r>
      <w:r w:rsidRPr="008D759B">
        <w:rPr>
          <w:lang w:val="es-CL"/>
        </w:rPr>
        <w:br/>
        <w:t xml:space="preserve"> Josefina Campos, Fabián Álvarez, Manuel </w:t>
      </w:r>
      <w:proofErr w:type="gramStart"/>
      <w:r w:rsidRPr="008D759B">
        <w:rPr>
          <w:lang w:val="es-CL"/>
        </w:rPr>
        <w:t>Calcagno ,</w:t>
      </w:r>
      <w:proofErr w:type="gramEnd"/>
      <w:r w:rsidRPr="008D759B">
        <w:rPr>
          <w:lang w:val="es-CL"/>
        </w:rPr>
        <w:t xml:space="preserve"> Álvaro Cuadra </w:t>
      </w:r>
      <w:r w:rsidRPr="008D759B">
        <w:rPr>
          <w:lang w:val="es-CL"/>
        </w:rPr>
        <w:br/>
        <w:t>Hospital Clínico Universidad Católica de Chile</w:t>
      </w:r>
    </w:p>
    <w:p w14:paraId="5B07D1CB" w14:textId="77777777" w:rsidR="003E6EA7" w:rsidRPr="008D759B" w:rsidRDefault="00877260">
      <w:pPr>
        <w:rPr>
          <w:lang w:val="es-CL"/>
        </w:rPr>
      </w:pPr>
      <w:r w:rsidRPr="008D759B">
        <w:rPr>
          <w:lang w:val="es-CL"/>
        </w:rPr>
        <w:t>118. USO DE HIALURONIDASA PARA EL MANEJO DE EXTRAVASACIÓN DE FLUIDOS: PRESENTACIÓN DE DOS CASOS CLÍNICOS</w:t>
      </w:r>
      <w:r w:rsidRPr="008D759B">
        <w:rPr>
          <w:lang w:val="es-CL"/>
        </w:rPr>
        <w:br/>
        <w:t xml:space="preserve">Josefina Campos S., Fabián Álvarez F., Diego Rodríguez V., Gregorio Maturana  Andrea Ramírez B., Claudio Guerra S. </w:t>
      </w:r>
      <w:r w:rsidRPr="008D759B">
        <w:rPr>
          <w:lang w:val="es-CL"/>
        </w:rPr>
        <w:br/>
        <w:t xml:space="preserve">PONTIFICIA UNIVERSIDAD CATOLICA DE CHILE </w:t>
      </w:r>
    </w:p>
    <w:p w14:paraId="5608526E" w14:textId="77777777" w:rsidR="003E6EA7" w:rsidRPr="008D759B" w:rsidRDefault="00877260">
      <w:pPr>
        <w:rPr>
          <w:lang w:val="es-CL"/>
        </w:rPr>
      </w:pPr>
      <w:r w:rsidRPr="008D759B">
        <w:rPr>
          <w:lang w:val="es-CL"/>
        </w:rPr>
        <w:t xml:space="preserve">119. ENFERMEDAD DE MONDOR, REVISIÓN DE LA LITERATURA A PROPÓSITO DE UN CASO. </w:t>
      </w:r>
      <w:r w:rsidRPr="008D759B">
        <w:rPr>
          <w:lang w:val="es-CL"/>
        </w:rPr>
        <w:br/>
        <w:t>Nicole Gutiérrez, Sandra Fuenzalida</w:t>
      </w:r>
      <w:r w:rsidRPr="008D759B">
        <w:rPr>
          <w:lang w:val="es-CL"/>
        </w:rPr>
        <w:br/>
        <w:t>Hospital Barros Luco Trudeau</w:t>
      </w:r>
    </w:p>
    <w:p w14:paraId="5B1A3E03" w14:textId="59920115" w:rsidR="004F58E3" w:rsidRPr="008D759B" w:rsidRDefault="006C15D4" w:rsidP="004F58E3">
      <w:pPr>
        <w:rPr>
          <w:lang w:val="es-CL"/>
        </w:rPr>
      </w:pPr>
      <w:r w:rsidRPr="00A856C0">
        <w:rPr>
          <w:highlight w:val="green"/>
          <w:lang w:val="es-CL"/>
        </w:rPr>
        <w:t>Comentador: Dr.</w:t>
      </w:r>
      <w:r>
        <w:rPr>
          <w:lang w:val="es-CL"/>
        </w:rPr>
        <w:t xml:space="preserve"> </w:t>
      </w:r>
    </w:p>
    <w:p w14:paraId="184F1F34" w14:textId="741EB3B7" w:rsidR="003E6EA7" w:rsidRPr="008D759B" w:rsidRDefault="00877260">
      <w:pPr>
        <w:rPr>
          <w:lang w:val="es-CL"/>
        </w:rPr>
      </w:pPr>
      <w:r w:rsidRPr="008D759B">
        <w:rPr>
          <w:lang w:val="es-CL"/>
        </w:rPr>
        <w:t>120. COLGAJO INDIO MODIFICADO PARA COBERTURA DE DEFECTO NASAL COMPLEJO. A PROPÓSITO DE UN CASO.</w:t>
      </w:r>
      <w:r w:rsidRPr="008D759B">
        <w:rPr>
          <w:lang w:val="es-CL"/>
        </w:rPr>
        <w:br/>
        <w:t>JORGE BARRAZA O., PIA GONZALEZ R., CATALINA LAGOS A., JAVIERA SUAREZ E., HÉCTOR GUTIERREZ R.</w:t>
      </w:r>
      <w:r w:rsidRPr="008D759B">
        <w:rPr>
          <w:lang w:val="es-CL"/>
        </w:rPr>
        <w:br/>
        <w:t xml:space="preserve">Hospital Felix Bulnes </w:t>
      </w:r>
    </w:p>
    <w:p w14:paraId="2E6CCE2E" w14:textId="77777777" w:rsidR="003E6EA7" w:rsidRPr="008D759B" w:rsidRDefault="00877260">
      <w:pPr>
        <w:rPr>
          <w:lang w:val="es-CL"/>
        </w:rPr>
      </w:pPr>
      <w:r w:rsidRPr="008D759B">
        <w:rPr>
          <w:lang w:val="es-CL"/>
        </w:rPr>
        <w:t>121. ANÁLISIS DE RESULTADOS EN REALIZACIÓN DE INJERTOS CUTÁNEOS EN EL HOSPITAL REGIONAL DE COPIAPÓ DESDE 2020-2024</w:t>
      </w:r>
      <w:r w:rsidRPr="008D759B">
        <w:rPr>
          <w:lang w:val="es-CL"/>
        </w:rPr>
        <w:br/>
        <w:t xml:space="preserve">Jairo Bascetta R., Mario Navarro P., Paola Rivera R., Paula Marambio A. </w:t>
      </w:r>
      <w:r w:rsidRPr="008D759B">
        <w:rPr>
          <w:lang w:val="es-CL"/>
        </w:rPr>
        <w:br/>
        <w:t xml:space="preserve">Hospital Regional de Copiapó, Servicio de Cirugía. Facultad de Medicina, Universidad de Atacama. </w:t>
      </w:r>
    </w:p>
    <w:p w14:paraId="1F2E8EB5" w14:textId="77777777" w:rsidR="003E6EA7" w:rsidRPr="008D759B" w:rsidRDefault="00877260">
      <w:pPr>
        <w:rPr>
          <w:lang w:val="es-CL"/>
        </w:rPr>
      </w:pPr>
      <w:r w:rsidRPr="008D759B">
        <w:rPr>
          <w:lang w:val="es-CL"/>
        </w:rPr>
        <w:t>122. COLGAJO KEYSTONE COMO COBERTURA DE DEFECTOS ESTERNALES, A PROPÓSITO DE UN CASO</w:t>
      </w:r>
      <w:r w:rsidRPr="008D759B">
        <w:rPr>
          <w:lang w:val="es-CL"/>
        </w:rPr>
        <w:br/>
        <w:t xml:space="preserve">Daniela Arauco R., Cristóbal Bravo R., Catalina Fuchs G., Daniela Maldonado J., Daniela Guardia C., Javier Moraga C., Juan Pablo Cárdenas L., Isabel Romero M., Francisco Benčina M.  </w:t>
      </w:r>
      <w:r w:rsidRPr="008D759B">
        <w:rPr>
          <w:lang w:val="es-CL"/>
        </w:rPr>
        <w:br/>
        <w:t>Hospital San Juan de Dios. Servicio de Cirugía. Equipo de Cirugía Plástica y Reconstructiva</w:t>
      </w:r>
    </w:p>
    <w:p w14:paraId="582580FB" w14:textId="77777777" w:rsidR="003E6EA7" w:rsidRPr="008D759B" w:rsidRDefault="00877260">
      <w:pPr>
        <w:rPr>
          <w:lang w:val="es-CL"/>
        </w:rPr>
      </w:pPr>
      <w:r w:rsidRPr="008D759B">
        <w:rPr>
          <w:lang w:val="es-CL"/>
        </w:rPr>
        <w:t>123. USO DE ALOINJERTO DE PIEL TOTAL COMO COBERTURA DEFINITIVA EN HERIDAS COMPLEJAS. SERIE DE CASOS.</w:t>
      </w:r>
      <w:r w:rsidRPr="008D759B">
        <w:rPr>
          <w:lang w:val="es-CL"/>
        </w:rPr>
        <w:br/>
      </w:r>
      <w:r w:rsidRPr="008D759B">
        <w:rPr>
          <w:lang w:val="es-CL"/>
        </w:rPr>
        <w:lastRenderedPageBreak/>
        <w:t>María Francisca Rozas V., Joaquín Bernales M., Berthold Bohn</w:t>
      </w:r>
      <w:r w:rsidRPr="008D759B">
        <w:rPr>
          <w:lang w:val="es-CL"/>
        </w:rPr>
        <w:br/>
        <w:t>Hospital Dr. Hernán Henríquez Aravena de Temuco</w:t>
      </w:r>
    </w:p>
    <w:p w14:paraId="7C84E8B7" w14:textId="314729CE" w:rsidR="004F58E3" w:rsidRPr="008D759B" w:rsidRDefault="006C15D4" w:rsidP="004F58E3">
      <w:pPr>
        <w:rPr>
          <w:lang w:val="es-CL"/>
        </w:rPr>
      </w:pPr>
      <w:r w:rsidRPr="00A856C0">
        <w:rPr>
          <w:highlight w:val="green"/>
          <w:lang w:val="es-CL"/>
        </w:rPr>
        <w:t>Comentador: Dr.</w:t>
      </w:r>
      <w:r>
        <w:rPr>
          <w:lang w:val="es-CL"/>
        </w:rPr>
        <w:t xml:space="preserve"> </w:t>
      </w:r>
    </w:p>
    <w:p w14:paraId="31D2051C" w14:textId="210465FB" w:rsidR="003E6EA7" w:rsidRPr="008D759B" w:rsidRDefault="00877260">
      <w:pPr>
        <w:rPr>
          <w:lang w:val="es-CL"/>
        </w:rPr>
      </w:pPr>
      <w:r w:rsidRPr="008D759B">
        <w:rPr>
          <w:lang w:val="es-CL"/>
        </w:rPr>
        <w:t xml:space="preserve">124. EXPERIENCIA INICIAL EN RECONSTRUCCIÓN MAMARIA CON COLGAJO DIEP EN UN HOSPITAL PÚBLICO DEL SUR DE CHILE. </w:t>
      </w:r>
      <w:r w:rsidRPr="008D759B">
        <w:rPr>
          <w:lang w:val="es-CL"/>
        </w:rPr>
        <w:br/>
        <w:t>María Francisca Rozas V., Joaquín Bernales M., Berthold Bohn</w:t>
      </w:r>
      <w:r w:rsidRPr="008D759B">
        <w:rPr>
          <w:lang w:val="es-CL"/>
        </w:rPr>
        <w:br/>
        <w:t>Hospital Dr. Hernán Henríquez Aravena</w:t>
      </w:r>
    </w:p>
    <w:p w14:paraId="611ADA89" w14:textId="77777777" w:rsidR="003E6EA7" w:rsidRPr="008D759B" w:rsidRDefault="00877260">
      <w:pPr>
        <w:rPr>
          <w:lang w:val="es-CL"/>
        </w:rPr>
      </w:pPr>
      <w:r w:rsidRPr="008D759B">
        <w:rPr>
          <w:lang w:val="es-CL"/>
        </w:rPr>
        <w:t xml:space="preserve">125. VERSATILIDAD DE COLGAJO DORSAL ANCHO REVERSO PARA COBERTURA DE DEFECTOS DE LA REGIÓN LUMBAR. A PROPÓSITO DE 2 CASOS. </w:t>
      </w:r>
      <w:r w:rsidRPr="008D759B">
        <w:rPr>
          <w:lang w:val="es-CL"/>
        </w:rPr>
        <w:br/>
        <w:t>María Francisca Rozas V., Joaquín Bernales M.</w:t>
      </w:r>
      <w:r w:rsidRPr="008D759B">
        <w:rPr>
          <w:lang w:val="es-CL"/>
        </w:rPr>
        <w:br/>
        <w:t>Hospital Dr. Hernán Henríquez Aravena</w:t>
      </w:r>
    </w:p>
    <w:p w14:paraId="5E3EB207" w14:textId="77777777" w:rsidR="003E6EA7" w:rsidRPr="008D759B" w:rsidRDefault="00877260">
      <w:pPr>
        <w:rPr>
          <w:lang w:val="es-CL"/>
        </w:rPr>
      </w:pPr>
      <w:r w:rsidRPr="008D759B">
        <w:rPr>
          <w:lang w:val="es-CL"/>
        </w:rPr>
        <w:t>126. RECONSTRUCCION DINÁMICA DE LABIO INFERIOR CON COLGAJO LIBRE RADIAL  Y TENDON DE MÚSCULO PALMAR LARGO.  A PROPÓSITO DE UN CASO.</w:t>
      </w:r>
      <w:r w:rsidRPr="008D759B">
        <w:rPr>
          <w:lang w:val="es-CL"/>
        </w:rPr>
        <w:br/>
        <w:t>María Francisca Rozas V., Jean Pierre Droguett G., Cristian Gottschalk S., Joaquín Bernales M., Andrés Torrealba B., Luis Arratia T.</w:t>
      </w:r>
      <w:r w:rsidRPr="008D759B">
        <w:rPr>
          <w:lang w:val="es-CL"/>
        </w:rPr>
        <w:br/>
        <w:t>Hospital Dr. Hernán Henríquez Aravena</w:t>
      </w:r>
    </w:p>
    <w:p w14:paraId="2640A4D7" w14:textId="77777777" w:rsidR="003E6EA7" w:rsidRPr="00857F98" w:rsidRDefault="00877260">
      <w:pPr>
        <w:rPr>
          <w:lang w:val="es-CL"/>
        </w:rPr>
      </w:pPr>
      <w:r w:rsidRPr="008D759B">
        <w:rPr>
          <w:lang w:val="es-CL"/>
        </w:rPr>
        <w:t>127. LESIÓN POR PRESIÓN ISQUIÁTICA RECURRENTE RESUELTA CON COLGAJO MUSCULOCUTÁNEO RECTUS FEMORIS PEDICULADO: REPORTE DE UN CASO.</w:t>
      </w:r>
      <w:r w:rsidRPr="008D759B">
        <w:rPr>
          <w:lang w:val="es-CL"/>
        </w:rPr>
        <w:br/>
        <w:t>Pablo Vilca A., Wilfredo Calderon O., Juan Pablo Camacho M., Miguel Obaid G., Macarena Villarreal V., Matias Toloza A.</w:t>
      </w:r>
      <w:r w:rsidRPr="008D759B">
        <w:rPr>
          <w:lang w:val="es-CL"/>
        </w:rPr>
        <w:br/>
        <w:t>Hospital del Salvador, Servicio de Cirugía. Servicio de Salud Metropolitano Oriente. Santiago, Chile.</w:t>
      </w:r>
    </w:p>
    <w:p w14:paraId="353C38C1" w14:textId="7CD32C74" w:rsidR="007333A9" w:rsidRPr="00E542D0" w:rsidRDefault="00B4599D" w:rsidP="007333A9">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 xml:space="preserve">6. </w:t>
      </w:r>
      <w:r w:rsidR="007333A9" w:rsidRPr="00E542D0">
        <w:rPr>
          <w:rFonts w:ascii="Times New Roman" w:hAnsi="Times New Roman" w:cs="Times New Roman"/>
          <w:b/>
          <w:bCs/>
          <w:color w:val="00B050"/>
          <w:sz w:val="40"/>
          <w:szCs w:val="40"/>
          <w:u w:val="single"/>
          <w:lang w:val="es-CL"/>
        </w:rPr>
        <w:t>C</w:t>
      </w:r>
      <w:r>
        <w:rPr>
          <w:rFonts w:ascii="Times New Roman" w:hAnsi="Times New Roman" w:cs="Times New Roman"/>
          <w:b/>
          <w:bCs/>
          <w:color w:val="00B050"/>
          <w:sz w:val="40"/>
          <w:szCs w:val="40"/>
          <w:u w:val="single"/>
          <w:lang w:val="es-CL"/>
        </w:rPr>
        <w:t xml:space="preserve">OLOPROCTOLOGÍA </w:t>
      </w:r>
    </w:p>
    <w:p w14:paraId="625A19E8" w14:textId="77777777" w:rsidR="007333A9" w:rsidRDefault="007333A9" w:rsidP="007333A9">
      <w:pPr>
        <w:spacing w:after="0"/>
        <w:rPr>
          <w:rFonts w:ascii="Times New Roman" w:hAnsi="Times New Roman" w:cs="Times New Roman"/>
          <w:lang w:val="es-CL"/>
        </w:rPr>
      </w:pPr>
    </w:p>
    <w:p w14:paraId="35A0B24C" w14:textId="77777777" w:rsidR="007333A9" w:rsidRPr="009D57EE" w:rsidRDefault="007333A9" w:rsidP="007333A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p>
    <w:p w14:paraId="236424DF" w14:textId="77777777" w:rsidR="003E6EA7" w:rsidRPr="008D759B" w:rsidRDefault="00877260">
      <w:pPr>
        <w:rPr>
          <w:lang w:val="es-CL"/>
        </w:rPr>
      </w:pPr>
      <w:r w:rsidRPr="008D759B">
        <w:rPr>
          <w:lang w:val="es-CL"/>
        </w:rPr>
        <w:t xml:space="preserve">128. FÍSTULA RECTO-UTERINA COMO COMPLICACIÓN DE DISPOSITIVO INTRAUTERINO. A PROPÓSITO DE UN CASO. </w:t>
      </w:r>
      <w:r w:rsidRPr="008D759B">
        <w:rPr>
          <w:lang w:val="es-CL"/>
        </w:rPr>
        <w:br/>
        <w:t xml:space="preserve">Fatme Díaz </w:t>
      </w:r>
      <w:proofErr w:type="spellStart"/>
      <w:proofErr w:type="gramStart"/>
      <w:r w:rsidRPr="008D759B">
        <w:rPr>
          <w:lang w:val="es-CL"/>
        </w:rPr>
        <w:t>Gasaly</w:t>
      </w:r>
      <w:proofErr w:type="spellEnd"/>
      <w:r w:rsidRPr="008D759B">
        <w:rPr>
          <w:lang w:val="es-CL"/>
        </w:rPr>
        <w:t xml:space="preserve"> ,</w:t>
      </w:r>
      <w:proofErr w:type="gramEnd"/>
      <w:r w:rsidRPr="008D759B">
        <w:rPr>
          <w:lang w:val="es-CL"/>
        </w:rPr>
        <w:t xml:space="preserve"> Roberto Durán Fernández, Camila Díaz</w:t>
      </w:r>
      <w:r w:rsidRPr="008D759B">
        <w:rPr>
          <w:lang w:val="es-CL"/>
        </w:rPr>
        <w:br/>
        <w:t>Universidad de la Frontera. Departamento de Cirugía, Anestesiología y Traumatología Servicio de cirugía. Hospital Dr. Hernán Henríquez Aravena (Temuco)</w:t>
      </w:r>
    </w:p>
    <w:p w14:paraId="53E74871" w14:textId="77777777" w:rsidR="003E6EA7" w:rsidRPr="008D759B" w:rsidRDefault="00877260">
      <w:pPr>
        <w:rPr>
          <w:lang w:val="es-CL"/>
        </w:rPr>
      </w:pPr>
      <w:r w:rsidRPr="008D759B">
        <w:rPr>
          <w:lang w:val="es-CL"/>
        </w:rPr>
        <w:t>129. LEIOMIOMA COMO AUMENTO DE VOLUMEN PERIANAL, REPORTE DE UN CASO</w:t>
      </w:r>
      <w:r w:rsidRPr="008D759B">
        <w:rPr>
          <w:lang w:val="es-CL"/>
        </w:rPr>
        <w:br/>
        <w:t xml:space="preserve">Alejandro J. Zarate, Trinidad </w:t>
      </w:r>
      <w:proofErr w:type="spellStart"/>
      <w:r w:rsidRPr="008D759B">
        <w:rPr>
          <w:lang w:val="es-CL"/>
        </w:rPr>
        <w:t>Triat</w:t>
      </w:r>
      <w:proofErr w:type="spellEnd"/>
      <w:r w:rsidRPr="008D759B">
        <w:rPr>
          <w:lang w:val="es-CL"/>
        </w:rPr>
        <w:br/>
        <w:t>Universidad Finis Terrae. Clínica las Condes</w:t>
      </w:r>
    </w:p>
    <w:p w14:paraId="6AD2F130" w14:textId="77777777" w:rsidR="003E6EA7" w:rsidRPr="008D759B" w:rsidRDefault="00877260">
      <w:pPr>
        <w:rPr>
          <w:lang w:val="es-CL"/>
        </w:rPr>
      </w:pPr>
      <w:r w:rsidRPr="008D759B">
        <w:rPr>
          <w:lang w:val="es-CL"/>
        </w:rPr>
        <w:t>130. CÁNCER DE MUÑÓN APENDICULAR, REPORTE DE UN CASO.</w:t>
      </w:r>
      <w:r w:rsidRPr="008D759B">
        <w:rPr>
          <w:lang w:val="es-CL"/>
        </w:rPr>
        <w:br/>
        <w:t>Paula Salamanca Y; Valeria Agurto R; Alejandro J. Zarate.</w:t>
      </w:r>
      <w:r w:rsidRPr="008D759B">
        <w:rPr>
          <w:lang w:val="es-CL"/>
        </w:rPr>
        <w:br/>
        <w:t>Universidad Finis Terrae. Clínica las Condes</w:t>
      </w:r>
    </w:p>
    <w:p w14:paraId="2BB38E8C" w14:textId="76039AC2" w:rsidR="00A45069" w:rsidRPr="008D759B" w:rsidRDefault="006C15D4" w:rsidP="00A45069">
      <w:pPr>
        <w:rPr>
          <w:lang w:val="es-CL"/>
        </w:rPr>
      </w:pPr>
      <w:r w:rsidRPr="00A856C0">
        <w:rPr>
          <w:highlight w:val="green"/>
          <w:lang w:val="es-CL"/>
        </w:rPr>
        <w:t>Comentador: Dr.</w:t>
      </w:r>
      <w:r>
        <w:rPr>
          <w:lang w:val="es-CL"/>
        </w:rPr>
        <w:t xml:space="preserve"> </w:t>
      </w:r>
    </w:p>
    <w:p w14:paraId="397BABFC" w14:textId="77777777" w:rsidR="003E6EA7" w:rsidRPr="008D759B" w:rsidRDefault="00877260">
      <w:pPr>
        <w:rPr>
          <w:lang w:val="es-CL"/>
        </w:rPr>
      </w:pPr>
      <w:r w:rsidRPr="008D759B">
        <w:rPr>
          <w:lang w:val="es-CL"/>
        </w:rPr>
        <w:t>131. INTUSUSCEPCIÓN COLORECTAL CAUSADA POR PÓLIPO MALIGNO COLÓNICO. CASO CLÍNICO Y REVISIÓN DE LA LITERATURA.</w:t>
      </w:r>
      <w:r w:rsidRPr="008D759B">
        <w:rPr>
          <w:lang w:val="es-CL"/>
        </w:rPr>
        <w:br/>
        <w:t>Florencia Pinto G, Sebastián López N, Gonzalo Campaña V</w:t>
      </w:r>
      <w:r w:rsidRPr="008D759B">
        <w:rPr>
          <w:lang w:val="es-CL"/>
        </w:rPr>
        <w:br/>
        <w:t>Clínica INDISA-Universidad Andres Bello</w:t>
      </w:r>
    </w:p>
    <w:p w14:paraId="5881AB9A" w14:textId="77777777" w:rsidR="003E6EA7" w:rsidRPr="008D759B" w:rsidRDefault="00877260">
      <w:pPr>
        <w:rPr>
          <w:lang w:val="es-CL"/>
        </w:rPr>
      </w:pPr>
      <w:r w:rsidRPr="008D759B">
        <w:rPr>
          <w:lang w:val="es-CL"/>
        </w:rPr>
        <w:t>132. MELANOMA RECTAL LOCALMENTE AVANZADO TRATADO CON CIRUGÍA E INMUNOTERAPIA. LECCIONES DE UN CASO CON MÁS DE 2 AÑOS DE SOBREVIDA LIBRE DE ENFERMEDAD.</w:t>
      </w:r>
      <w:r w:rsidRPr="008D759B">
        <w:rPr>
          <w:lang w:val="es-CL"/>
        </w:rPr>
        <w:br/>
        <w:t>Israel N. Benjamín, Ruiz F. Ivan, Ureta D. Hernán, Moreno B. Natalia, Aedo O. René, Villalón C. Ricardo, García C. Milton</w:t>
      </w:r>
      <w:r w:rsidRPr="008D759B">
        <w:rPr>
          <w:lang w:val="es-CL"/>
        </w:rPr>
        <w:br/>
        <w:t>Servicio de Cirugía, Hospital Barros Luco Trudeau</w:t>
      </w:r>
    </w:p>
    <w:p w14:paraId="01A1109C" w14:textId="77777777" w:rsidR="003E6EA7" w:rsidRPr="008D759B" w:rsidRDefault="00877260">
      <w:pPr>
        <w:rPr>
          <w:lang w:val="es-CL"/>
        </w:rPr>
      </w:pPr>
      <w:r w:rsidRPr="008D759B">
        <w:rPr>
          <w:lang w:val="es-CL"/>
        </w:rPr>
        <w:t>133. SÍNDROME DE VALENTINO: REPORTE DE CASO CLÍNICO</w:t>
      </w:r>
      <w:r w:rsidRPr="008D759B">
        <w:rPr>
          <w:lang w:val="es-CL"/>
        </w:rPr>
        <w:br/>
        <w:t>Macarena Saavedra Tilleria, Amador Montero Rivera</w:t>
      </w:r>
      <w:r w:rsidRPr="008D759B">
        <w:rPr>
          <w:lang w:val="es-CL"/>
        </w:rPr>
        <w:br/>
        <w:t>Hospital San Jose</w:t>
      </w:r>
    </w:p>
    <w:p w14:paraId="1B06E619" w14:textId="77777777" w:rsidR="003E6EA7" w:rsidRPr="008D759B" w:rsidRDefault="00877260">
      <w:pPr>
        <w:rPr>
          <w:lang w:val="es-CL"/>
        </w:rPr>
      </w:pPr>
      <w:r w:rsidRPr="008D759B">
        <w:rPr>
          <w:lang w:val="es-CL"/>
        </w:rPr>
        <w:lastRenderedPageBreak/>
        <w:t xml:space="preserve">134. ADENOCARCINOMA APENDICULAR DE CÉLULAS DE GOBLET. REPORTE DE UN CASO Y REVISIÓN DE LITERATURA.  </w:t>
      </w:r>
      <w:r w:rsidRPr="008D759B">
        <w:rPr>
          <w:lang w:val="es-CL"/>
        </w:rPr>
        <w:br/>
        <w:t xml:space="preserve">Carla Carvajal R., Eduardo Larenas R., Gino Caselli M., Christian König P., Claudio benavides Y., José Vivanco A., Francisco </w:t>
      </w:r>
      <w:proofErr w:type="spellStart"/>
      <w:r w:rsidRPr="008D759B">
        <w:rPr>
          <w:lang w:val="es-CL"/>
        </w:rPr>
        <w:t>Mucientes</w:t>
      </w:r>
      <w:proofErr w:type="spellEnd"/>
      <w:r w:rsidRPr="008D759B">
        <w:rPr>
          <w:lang w:val="es-CL"/>
        </w:rPr>
        <w:t xml:space="preserve"> H.</w:t>
      </w:r>
      <w:r w:rsidRPr="008D759B">
        <w:rPr>
          <w:lang w:val="es-CL"/>
        </w:rPr>
        <w:br/>
        <w:t>Hospital Dr. Guillermo Grant Benavente de Concepción/ Facultad de Medicina Universidad de Concepción.</w:t>
      </w:r>
    </w:p>
    <w:p w14:paraId="3359210B" w14:textId="7039B207" w:rsidR="00A45069" w:rsidRPr="008D759B" w:rsidRDefault="006C15D4" w:rsidP="00A45069">
      <w:pPr>
        <w:rPr>
          <w:lang w:val="es-CL"/>
        </w:rPr>
      </w:pPr>
      <w:r w:rsidRPr="00A856C0">
        <w:rPr>
          <w:highlight w:val="green"/>
          <w:lang w:val="es-CL"/>
        </w:rPr>
        <w:t>Comentador: Dr</w:t>
      </w:r>
      <w:r>
        <w:rPr>
          <w:lang w:val="es-CL"/>
        </w:rPr>
        <w:t xml:space="preserve">. </w:t>
      </w:r>
    </w:p>
    <w:p w14:paraId="72B6141D" w14:textId="77777777" w:rsidR="003E6EA7" w:rsidRPr="008D759B" w:rsidRDefault="00877260">
      <w:pPr>
        <w:rPr>
          <w:lang w:val="es-CL"/>
        </w:rPr>
      </w:pPr>
      <w:r w:rsidRPr="008D759B">
        <w:rPr>
          <w:lang w:val="es-CL"/>
        </w:rPr>
        <w:t xml:space="preserve">135. RESECCIÓN MULTIVISCERAL PÉLVICA CON RESECCIÓN VASCULAR Y ÓSEA TRAS </w:t>
      </w:r>
      <w:proofErr w:type="gramStart"/>
      <w:r w:rsidRPr="008D759B">
        <w:rPr>
          <w:lang w:val="es-CL"/>
        </w:rPr>
        <w:t>BYPASS</w:t>
      </w:r>
      <w:proofErr w:type="gramEnd"/>
      <w:r w:rsidRPr="008D759B">
        <w:rPr>
          <w:lang w:val="es-CL"/>
        </w:rPr>
        <w:t xml:space="preserve"> FEMORO-FEMORAL EN RECIDIVA DE CÁNCER DE COLON CON COMPROMISO DE LA ARTERIA ILÍACA COMÚN </w:t>
      </w:r>
      <w:r w:rsidRPr="008D759B">
        <w:rPr>
          <w:lang w:val="es-CL"/>
        </w:rPr>
        <w:br/>
        <w:t xml:space="preserve">Felipe Silva1, Javier Vela1, Megan Neumann1, Leopoldo Mariné2, Cecilia Besa3, Alejandro Majerson4, José Miguel Zuñiga5, Gonzalo Urrejola1, José Tomás Larach1 </w:t>
      </w:r>
      <w:r w:rsidRPr="008D759B">
        <w:rPr>
          <w:lang w:val="es-CL"/>
        </w:rPr>
        <w:br/>
        <w:t>1. Departamento de Cirugía Digestiva, Pontificia Universidad Católica de Chile, Santiago, Chile 2. Departamento de Cirugía Vascular, Pontificia Universidad Católica de Chile, Santiago, Chile 3. Departamento de Radiología, Pontificia Universidad Católica de Chile, Santiago, Chile 4. Departamento de Urología, Pontificia Universidad Católica de Chile, Santiago, Chile 5. Departamento de Cirugía Digestiva, Hospital Militar de Chile, Santiago, Chile</w:t>
      </w:r>
    </w:p>
    <w:p w14:paraId="4E2E895E" w14:textId="77777777" w:rsidR="003E6EA7" w:rsidRPr="008D759B" w:rsidRDefault="00877260">
      <w:pPr>
        <w:rPr>
          <w:lang w:val="es-CL"/>
        </w:rPr>
      </w:pPr>
      <w:r w:rsidRPr="008D759B">
        <w:rPr>
          <w:lang w:val="es-CL"/>
        </w:rPr>
        <w:t>136. AUMENTO DE VOLUMEN PERIANAL SECUNDARIO A HIDRADENOMA PAPILÍFERO: REPORTE DE UN CASO.</w:t>
      </w:r>
      <w:r w:rsidRPr="008D759B">
        <w:rPr>
          <w:lang w:val="es-CL"/>
        </w:rPr>
        <w:br/>
        <w:t xml:space="preserve">Alejandro J. Zarate, Valentina Mena P, Paula Salamanca Y, Valeria Agurto R </w:t>
      </w:r>
      <w:r w:rsidRPr="008D759B">
        <w:rPr>
          <w:lang w:val="es-CL"/>
        </w:rPr>
        <w:br/>
        <w:t>Universidad Finis Terrae. Clínica las Condes</w:t>
      </w:r>
    </w:p>
    <w:p w14:paraId="6A58C1DF" w14:textId="77777777" w:rsidR="003E6EA7" w:rsidRPr="008D759B" w:rsidRDefault="00877260">
      <w:pPr>
        <w:rPr>
          <w:lang w:val="es-CL"/>
        </w:rPr>
      </w:pPr>
      <w:r w:rsidRPr="008D759B">
        <w:rPr>
          <w:lang w:val="es-CL"/>
        </w:rPr>
        <w:t>137. DIVERTICULITIS APENDICULAR, UNA ENTIDAD INFRECUENTE</w:t>
      </w:r>
      <w:r w:rsidRPr="008D759B">
        <w:rPr>
          <w:lang w:val="es-CL"/>
        </w:rPr>
        <w:br/>
        <w:t>Marcela Orellana T., Javiera Campos M., Diego Vallejo P.</w:t>
      </w:r>
      <w:r w:rsidRPr="008D759B">
        <w:rPr>
          <w:lang w:val="es-CL"/>
        </w:rPr>
        <w:br/>
        <w:t>Hospital San José</w:t>
      </w:r>
    </w:p>
    <w:p w14:paraId="6A128956" w14:textId="77777777" w:rsidR="003E6EA7" w:rsidRPr="008D759B" w:rsidRDefault="00877260">
      <w:pPr>
        <w:rPr>
          <w:lang w:val="es-CL"/>
        </w:rPr>
      </w:pPr>
      <w:r w:rsidRPr="008D759B">
        <w:rPr>
          <w:lang w:val="es-CL"/>
        </w:rPr>
        <w:t>138. GIST DE RECTO COMO DIAGNÓSTICO DIFERENCIAL EN TUMORES DE RECTO</w:t>
      </w:r>
      <w:r w:rsidRPr="008D759B">
        <w:rPr>
          <w:lang w:val="es-CL"/>
        </w:rPr>
        <w:br/>
        <w:t xml:space="preserve">Víctor Manuel Pino Poblete, </w:t>
      </w:r>
      <w:proofErr w:type="spellStart"/>
      <w:r w:rsidRPr="008D759B">
        <w:rPr>
          <w:lang w:val="es-CL"/>
        </w:rPr>
        <w:t>Lia</w:t>
      </w:r>
      <w:proofErr w:type="spellEnd"/>
      <w:r w:rsidRPr="008D759B">
        <w:rPr>
          <w:lang w:val="es-CL"/>
        </w:rPr>
        <w:t xml:space="preserve"> Moyano Rivas, </w:t>
      </w:r>
      <w:proofErr w:type="spellStart"/>
      <w:r w:rsidRPr="008D759B">
        <w:rPr>
          <w:lang w:val="es-CL"/>
        </w:rPr>
        <w:t>Jaiera</w:t>
      </w:r>
      <w:proofErr w:type="spellEnd"/>
      <w:r w:rsidRPr="008D759B">
        <w:rPr>
          <w:lang w:val="es-CL"/>
        </w:rPr>
        <w:t xml:space="preserve"> Diaz </w:t>
      </w:r>
      <w:r w:rsidRPr="008D759B">
        <w:rPr>
          <w:lang w:val="es-CL"/>
        </w:rPr>
        <w:br/>
        <w:t>Instituto Nacional del Cáncer</w:t>
      </w:r>
    </w:p>
    <w:p w14:paraId="02DCBEBE" w14:textId="04B4F4D4" w:rsidR="00A45069" w:rsidRPr="008D759B" w:rsidRDefault="006C15D4" w:rsidP="00A45069">
      <w:pPr>
        <w:rPr>
          <w:lang w:val="es-CL"/>
        </w:rPr>
      </w:pPr>
      <w:r w:rsidRPr="00A856C0">
        <w:rPr>
          <w:highlight w:val="green"/>
          <w:lang w:val="es-CL"/>
        </w:rPr>
        <w:t>Comentador: Dr.</w:t>
      </w:r>
      <w:r>
        <w:rPr>
          <w:lang w:val="es-CL"/>
        </w:rPr>
        <w:t xml:space="preserve"> </w:t>
      </w:r>
    </w:p>
    <w:p w14:paraId="642B95B6" w14:textId="77777777" w:rsidR="003E6EA7" w:rsidRPr="008D759B" w:rsidRDefault="00877260">
      <w:pPr>
        <w:rPr>
          <w:lang w:val="es-CL"/>
        </w:rPr>
      </w:pPr>
      <w:r w:rsidRPr="008D759B">
        <w:rPr>
          <w:lang w:val="es-CL"/>
        </w:rPr>
        <w:t>139. NEOADYUVANCIA PARA GIST RECTAL CON IMATINIB Y POSTERIOR RESECCIÓN. A PROPÓSITO DE UN CASO</w:t>
      </w:r>
      <w:r w:rsidRPr="008D759B">
        <w:rPr>
          <w:lang w:val="es-CL"/>
        </w:rPr>
        <w:br/>
        <w:t>Veronica Hamilton M, Aldo Cuneo G, Ximena Donoso P, Nicolás Riquelme I, Aldo Cuneo Z., Ernesto Melkonian T, Christian Jensen B.</w:t>
      </w:r>
      <w:r w:rsidRPr="008D759B">
        <w:rPr>
          <w:lang w:val="es-CL"/>
        </w:rPr>
        <w:br/>
        <w:t>Facultad de medicina CAS-UDD</w:t>
      </w:r>
    </w:p>
    <w:p w14:paraId="771B4F6A" w14:textId="77777777" w:rsidR="003E6EA7" w:rsidRPr="008D759B" w:rsidRDefault="00877260">
      <w:pPr>
        <w:rPr>
          <w:lang w:val="es-CL"/>
        </w:rPr>
      </w:pPr>
      <w:r w:rsidRPr="008D759B">
        <w:rPr>
          <w:lang w:val="es-CL"/>
        </w:rPr>
        <w:t xml:space="preserve">140. CARCINOMA MEDULAR DE </w:t>
      </w:r>
      <w:proofErr w:type="gramStart"/>
      <w:r w:rsidRPr="008D759B">
        <w:rPr>
          <w:lang w:val="es-CL"/>
        </w:rPr>
        <w:t>COLON :</w:t>
      </w:r>
      <w:proofErr w:type="gramEnd"/>
      <w:r w:rsidRPr="008D759B">
        <w:rPr>
          <w:lang w:val="es-CL"/>
        </w:rPr>
        <w:t xml:space="preserve"> REPORTE DE DOS CASOS CLÍNICOS Y REVISIÓN DE LA LITERATURA</w:t>
      </w:r>
      <w:r w:rsidRPr="008D759B">
        <w:rPr>
          <w:lang w:val="es-CL"/>
        </w:rPr>
        <w:br/>
        <w:t>Ximena Concha S., Natalia Farías G., Macarena Fernández A., Cristián Gallardo V., Carlos Melo L., Alejandro Barrera E. y Felipe Illanes F.</w:t>
      </w:r>
      <w:r w:rsidRPr="008D759B">
        <w:rPr>
          <w:lang w:val="es-CL"/>
        </w:rPr>
        <w:br/>
        <w:t>Hospital Clínico San Borja Arriarán</w:t>
      </w:r>
    </w:p>
    <w:p w14:paraId="6DC28FB7" w14:textId="77777777" w:rsidR="003E6EA7" w:rsidRPr="008D759B" w:rsidRDefault="00877260">
      <w:pPr>
        <w:rPr>
          <w:lang w:val="es-CL"/>
        </w:rPr>
      </w:pPr>
      <w:r w:rsidRPr="008D759B">
        <w:rPr>
          <w:lang w:val="es-CL"/>
        </w:rPr>
        <w:t>141. OBSTRUCCIÓN INTESTINAL SECUNDARIA A HERNIA INTERNA ESTRANGULADA POR BRIDA FIRME DEL TERCIO DISTAL DEL APÉNDICE CECAL CON LA RAÍZ DEL MESENTERIO. REPORTE DE UN CASO</w:t>
      </w:r>
      <w:r w:rsidRPr="008D759B">
        <w:rPr>
          <w:lang w:val="es-CL"/>
        </w:rPr>
        <w:br/>
        <w:t>Julio César Rubio Betancourt</w:t>
      </w:r>
      <w:r w:rsidRPr="008D759B">
        <w:rPr>
          <w:lang w:val="es-CL"/>
        </w:rPr>
        <w:br/>
        <w:t>Hospital Dr. Juan Noe Crevani</w:t>
      </w:r>
    </w:p>
    <w:p w14:paraId="5C104335" w14:textId="77777777" w:rsidR="003E6EA7" w:rsidRPr="008D759B" w:rsidRDefault="00877260">
      <w:pPr>
        <w:rPr>
          <w:lang w:val="es-CL"/>
        </w:rPr>
      </w:pPr>
      <w:r w:rsidRPr="008D759B">
        <w:rPr>
          <w:lang w:val="es-CL"/>
        </w:rPr>
        <w:t>142. METÁSTASIS RECTAL DE CÁNCER CERVICOUTERINO: REPORTE DE UN CASO</w:t>
      </w:r>
      <w:r w:rsidRPr="008D759B">
        <w:rPr>
          <w:lang w:val="es-CL"/>
        </w:rPr>
        <w:br/>
        <w:t>Josefina Sepúlveda G., Víctor Marshall D., Macarena Fernández A., Alejandro Barrera E., Cristián Gallardo V., Felipe Illanes F., Carlos Melo L.</w:t>
      </w:r>
      <w:r w:rsidRPr="008D759B">
        <w:rPr>
          <w:lang w:val="es-CL"/>
        </w:rPr>
        <w:br/>
        <w:t>Hospital Clínico San Borja Arriarán</w:t>
      </w:r>
    </w:p>
    <w:p w14:paraId="075DD9C9" w14:textId="68AB3253" w:rsidR="00A45069" w:rsidRPr="008D759B" w:rsidRDefault="006C15D4" w:rsidP="00A45069">
      <w:pPr>
        <w:rPr>
          <w:lang w:val="es-CL"/>
        </w:rPr>
      </w:pPr>
      <w:r w:rsidRPr="00A856C0">
        <w:rPr>
          <w:highlight w:val="green"/>
          <w:lang w:val="es-CL"/>
        </w:rPr>
        <w:t>Comentador: Dr.</w:t>
      </w:r>
      <w:r>
        <w:rPr>
          <w:lang w:val="es-CL"/>
        </w:rPr>
        <w:t xml:space="preserve"> </w:t>
      </w:r>
    </w:p>
    <w:p w14:paraId="76EF3F76" w14:textId="77777777" w:rsidR="003E6EA7" w:rsidRPr="008D759B" w:rsidRDefault="00877260">
      <w:pPr>
        <w:rPr>
          <w:lang w:val="es-CL"/>
        </w:rPr>
      </w:pPr>
      <w:r w:rsidRPr="008D759B">
        <w:rPr>
          <w:lang w:val="es-CL"/>
        </w:rPr>
        <w:t>143. ADENOCARCINOMA DE LA ILEOSTOMÍA TERMINAL EN UNA PACIENTE CON POLIPOSIS ADENOMATOSA FAMILIAR. REPORTE DE UN CASO</w:t>
      </w:r>
      <w:r w:rsidRPr="008D759B">
        <w:rPr>
          <w:lang w:val="es-CL"/>
        </w:rPr>
        <w:br/>
        <w:t xml:space="preserve"> Josefina Sepúlveda G., Víctor Marshall D., Macarena Fernández A., Alejandro Barrera E., Cristián </w:t>
      </w:r>
      <w:r w:rsidRPr="008D759B">
        <w:rPr>
          <w:lang w:val="es-CL"/>
        </w:rPr>
        <w:lastRenderedPageBreak/>
        <w:t>Gallardo V., Felipe Illanes F., Carlos Melo L.</w:t>
      </w:r>
      <w:r w:rsidRPr="008D759B">
        <w:rPr>
          <w:lang w:val="es-CL"/>
        </w:rPr>
        <w:br/>
        <w:t>Hospital Clínico San Borja Arriarán</w:t>
      </w:r>
    </w:p>
    <w:p w14:paraId="536291B2" w14:textId="77777777" w:rsidR="003E6EA7" w:rsidRPr="008D759B" w:rsidRDefault="00877260">
      <w:pPr>
        <w:rPr>
          <w:lang w:val="es-CL"/>
        </w:rPr>
      </w:pPr>
      <w:r w:rsidRPr="008D759B">
        <w:rPr>
          <w:lang w:val="es-CL"/>
        </w:rPr>
        <w:t xml:space="preserve">144. CARCINOMA MEDULAR DE </w:t>
      </w:r>
      <w:proofErr w:type="gramStart"/>
      <w:r w:rsidRPr="008D759B">
        <w:rPr>
          <w:lang w:val="es-CL"/>
        </w:rPr>
        <w:t>COLON :</w:t>
      </w:r>
      <w:proofErr w:type="gramEnd"/>
      <w:r w:rsidRPr="008D759B">
        <w:rPr>
          <w:lang w:val="es-CL"/>
        </w:rPr>
        <w:t xml:space="preserve"> REPORTE DE DOS CASOS CLÍNICOS</w:t>
      </w:r>
      <w:r w:rsidRPr="008D759B">
        <w:rPr>
          <w:lang w:val="es-CL"/>
        </w:rPr>
        <w:br/>
        <w:t xml:space="preserve"> Ximena Concha S., Natalia Farías G., Macarena Fernández A., Cristián Gallardo V., Carlos Melo L., Alejandro Barrera E. y Felipe Illanes F.</w:t>
      </w:r>
      <w:r w:rsidRPr="008D759B">
        <w:rPr>
          <w:lang w:val="es-CL"/>
        </w:rPr>
        <w:br/>
        <w:t>Hospital Clínico San Borja Arriarán</w:t>
      </w:r>
    </w:p>
    <w:p w14:paraId="077C2F03" w14:textId="77777777" w:rsidR="003E6EA7" w:rsidRPr="008D759B" w:rsidRDefault="00877260">
      <w:pPr>
        <w:rPr>
          <w:lang w:val="es-CL"/>
        </w:rPr>
      </w:pPr>
      <w:r w:rsidRPr="008D759B">
        <w:rPr>
          <w:lang w:val="es-CL"/>
        </w:rPr>
        <w:t>145. MANEJO DE DERMATITIS PERIOSTOMAL POR FÍSTULA ENTERO-ATMOSFÉRICA EN PACIENTE CON ABDOMEN ABIERTO. REPORTE DE UN CASO</w:t>
      </w:r>
      <w:r w:rsidRPr="008D759B">
        <w:rPr>
          <w:lang w:val="es-CL"/>
        </w:rPr>
        <w:br/>
        <w:t>Steffi Wachtendorff, Constanza Vásquez</w:t>
      </w:r>
      <w:r w:rsidRPr="008D759B">
        <w:rPr>
          <w:lang w:val="es-CL"/>
        </w:rPr>
        <w:br/>
        <w:t>Hospital Félix Bulnes Cerda</w:t>
      </w:r>
    </w:p>
    <w:p w14:paraId="4224354B" w14:textId="77777777" w:rsidR="003E6EA7" w:rsidRPr="008D759B" w:rsidRDefault="00877260">
      <w:pPr>
        <w:rPr>
          <w:lang w:val="es-CL"/>
        </w:rPr>
      </w:pPr>
      <w:r w:rsidRPr="008D759B">
        <w:rPr>
          <w:lang w:val="es-CL"/>
        </w:rPr>
        <w:t>146. ENDOMETRIOSIS DE PARED ABDOMINAL: REPORTE DE 2 CASOS Y REVISIÓN DE LA LITERATURA.</w:t>
      </w:r>
      <w:r w:rsidRPr="008D759B">
        <w:rPr>
          <w:lang w:val="es-CL"/>
        </w:rPr>
        <w:br/>
        <w:t>Javier Orrego S., Felipe Celedón P., Sebastián Uribe A.</w:t>
      </w:r>
      <w:r w:rsidRPr="008D759B">
        <w:rPr>
          <w:lang w:val="es-CL"/>
        </w:rPr>
        <w:br/>
        <w:t>Servicio de Cirugía. Hospital Clínico de la Fuerza Aérea de Chile. Universidad de Valparaíso, Campus H. FACH.</w:t>
      </w:r>
    </w:p>
    <w:p w14:paraId="3F582245" w14:textId="18697C76" w:rsidR="00A45069" w:rsidRPr="008D759B" w:rsidRDefault="006C15D4" w:rsidP="00A45069">
      <w:pPr>
        <w:rPr>
          <w:lang w:val="es-CL"/>
        </w:rPr>
      </w:pPr>
      <w:r w:rsidRPr="00A856C0">
        <w:rPr>
          <w:highlight w:val="green"/>
          <w:lang w:val="es-CL"/>
        </w:rPr>
        <w:t>Comentador: Dr.</w:t>
      </w:r>
      <w:r>
        <w:rPr>
          <w:lang w:val="es-CL"/>
        </w:rPr>
        <w:t xml:space="preserve"> </w:t>
      </w:r>
    </w:p>
    <w:p w14:paraId="021D68B9" w14:textId="77777777" w:rsidR="003E6EA7" w:rsidRPr="008D759B" w:rsidRDefault="00877260">
      <w:pPr>
        <w:rPr>
          <w:lang w:val="es-CL"/>
        </w:rPr>
      </w:pPr>
      <w:r w:rsidRPr="008D759B">
        <w:rPr>
          <w:lang w:val="es-CL"/>
        </w:rPr>
        <w:t>147. METÁSTASIS CECAL COMO RECIDIVA DE CÁNCER PULMONAR, UNA PRESENTACIÓN INFRECUENTE: REPORTE DE CASO.</w:t>
      </w:r>
      <w:r w:rsidRPr="008D759B">
        <w:rPr>
          <w:lang w:val="es-CL"/>
        </w:rPr>
        <w:br/>
        <w:t xml:space="preserve">Diego Toledo G (1), Hernán Arancibia </w:t>
      </w:r>
      <w:proofErr w:type="gramStart"/>
      <w:r w:rsidRPr="008D759B">
        <w:rPr>
          <w:lang w:val="es-CL"/>
        </w:rPr>
        <w:t>A(</w:t>
      </w:r>
      <w:proofErr w:type="gramEnd"/>
      <w:r w:rsidRPr="008D759B">
        <w:rPr>
          <w:lang w:val="es-CL"/>
        </w:rPr>
        <w:t>2), Catalina Hernández C (3), Laura Mancilla B (3) , Juana Villalobos G (4)</w:t>
      </w:r>
      <w:r w:rsidRPr="008D759B">
        <w:rPr>
          <w:lang w:val="es-CL"/>
        </w:rPr>
        <w:br/>
        <w:t xml:space="preserve">(1) Médico General, Unidad de Emergencias Adulto, Hospital Dr. Gustavo Fricke, Viña del Mar. (2 ) Cirujano General, jefe de equipo de cirugía General, Hospital Dr. Gustavo Fricke, Viña del Mar, Chile. (3) Residente de Cirugía General, Universidad de Valparaíso, Viña del Mar, Chile. (4) Interna de Medicina, Universidad de Valparaíso, Viña del Mar, Chile. </w:t>
      </w:r>
    </w:p>
    <w:p w14:paraId="3D4738F4" w14:textId="77777777" w:rsidR="003E6EA7" w:rsidRPr="008D759B" w:rsidRDefault="00877260">
      <w:pPr>
        <w:rPr>
          <w:lang w:val="es-CL"/>
        </w:rPr>
      </w:pPr>
      <w:r w:rsidRPr="008D759B">
        <w:rPr>
          <w:lang w:val="es-CL"/>
        </w:rPr>
        <w:t>148. USO RACIONAL DE ELEMENTOS DE PROTECCIÓN PERSONAL EN PROCEDIMIENTOS ENDOSCÓPICOS</w:t>
      </w:r>
      <w:r w:rsidRPr="008D759B">
        <w:rPr>
          <w:lang w:val="es-CL"/>
        </w:rPr>
        <w:br/>
        <w:t>Dr Leonardo Carcamo G., Dr Rodolfo Avendaño H, Dr Alejandro  Murua A, Dr Andres Vera, Ronaldo Villablanca V</w:t>
      </w:r>
      <w:r w:rsidRPr="008D759B">
        <w:rPr>
          <w:lang w:val="es-CL"/>
        </w:rPr>
        <w:br/>
        <w:t>Instituto de cirugía Universidad Austral de Chile</w:t>
      </w:r>
    </w:p>
    <w:p w14:paraId="7060C7E0" w14:textId="77777777" w:rsidR="003E6EA7" w:rsidRPr="008D759B" w:rsidRDefault="00877260">
      <w:pPr>
        <w:rPr>
          <w:lang w:val="es-CL"/>
        </w:rPr>
      </w:pPr>
      <w:r w:rsidRPr="008D759B">
        <w:rPr>
          <w:lang w:val="es-CL"/>
        </w:rPr>
        <w:t xml:space="preserve">149. CIRUGÍA ONCOLÓGICA EN UN TUMOR NEUROENDOCRINO DE INTESTINO DELGADO BORDERLINE RESECABLE: REPORTE DE CASO. </w:t>
      </w:r>
      <w:r w:rsidRPr="008D759B">
        <w:rPr>
          <w:lang w:val="es-CL"/>
        </w:rPr>
        <w:br/>
        <w:t xml:space="preserve">Daniela Leporati J., Gabriel Kunstmann C., Leonardo Cárcamo G., Rodolfo Avendaño H., Alejandro Murúa A., Andrés Vera S., Tomás Gutiérrez D., Dra. Carla Lillo M., Dr. Fernando Gabler N. </w:t>
      </w:r>
      <w:r w:rsidRPr="008D759B">
        <w:rPr>
          <w:lang w:val="es-CL"/>
        </w:rPr>
        <w:br/>
        <w:t>Instituto de cirugía Universidad Austral de Chile</w:t>
      </w:r>
    </w:p>
    <w:p w14:paraId="4BE0C80C" w14:textId="77777777" w:rsidR="003E6EA7" w:rsidRPr="008D759B" w:rsidRDefault="00877260">
      <w:pPr>
        <w:rPr>
          <w:lang w:val="es-CL"/>
        </w:rPr>
      </w:pPr>
      <w:r w:rsidRPr="008D759B">
        <w:rPr>
          <w:lang w:val="es-CL"/>
        </w:rPr>
        <w:t>150. RESECCIÓN QUIRÚRGICA EN DOS TIEMPOS DEL CONDILOMA ACUMINADO GIGANTE (TUMOR DE BUSCHKE-LOEWENSTEIN): REPORTE DE CASO.</w:t>
      </w:r>
      <w:r w:rsidRPr="008D759B">
        <w:rPr>
          <w:lang w:val="es-CL"/>
        </w:rPr>
        <w:br/>
        <w:t xml:space="preserve">Daniela Leporati J.; Alejandro Murúa A.; Rodolfo Avendaño H.; Leonardo Cárcamo G.; Andrés Vera S.; Francisco </w:t>
      </w:r>
      <w:proofErr w:type="spellStart"/>
      <w:r w:rsidRPr="008D759B">
        <w:rPr>
          <w:lang w:val="es-CL"/>
        </w:rPr>
        <w:t>Reiser</w:t>
      </w:r>
      <w:proofErr w:type="spellEnd"/>
      <w:r w:rsidRPr="008D759B">
        <w:rPr>
          <w:lang w:val="es-CL"/>
        </w:rPr>
        <w:t xml:space="preserve"> V.; Carla Lillo M.</w:t>
      </w:r>
      <w:r w:rsidRPr="008D759B">
        <w:rPr>
          <w:lang w:val="es-CL"/>
        </w:rPr>
        <w:br/>
        <w:t>Instituto de cirugía Universidad Austral de Chile</w:t>
      </w:r>
    </w:p>
    <w:p w14:paraId="435B99B9" w14:textId="0741B551" w:rsidR="00A45069" w:rsidRPr="008D759B" w:rsidRDefault="006C15D4" w:rsidP="00A45069">
      <w:pPr>
        <w:rPr>
          <w:lang w:val="es-CL"/>
        </w:rPr>
      </w:pPr>
      <w:r w:rsidRPr="00A856C0">
        <w:rPr>
          <w:highlight w:val="green"/>
          <w:lang w:val="es-CL"/>
        </w:rPr>
        <w:t>Comentador: Dr.</w:t>
      </w:r>
      <w:r>
        <w:rPr>
          <w:lang w:val="es-CL"/>
        </w:rPr>
        <w:t xml:space="preserve"> </w:t>
      </w:r>
    </w:p>
    <w:p w14:paraId="09674EF4" w14:textId="77777777" w:rsidR="003E6EA7" w:rsidRPr="008D759B" w:rsidRDefault="00877260">
      <w:pPr>
        <w:rPr>
          <w:lang w:val="es-CL"/>
        </w:rPr>
      </w:pPr>
      <w:r w:rsidRPr="008D759B">
        <w:rPr>
          <w:lang w:val="es-CL"/>
        </w:rPr>
        <w:t>151. EVISCERACIÓN INTESTINAL TRANSVAGINAL, COMPLICACIÓN INFRECUENTE DE LA HISTERECTOMÍA: REPORTE DE CASO.</w:t>
      </w:r>
      <w:r w:rsidRPr="008D759B">
        <w:rPr>
          <w:lang w:val="es-CL"/>
        </w:rPr>
        <w:br/>
        <w:t xml:space="preserve">Daniela Leporati J., Andrés Vera S., </w:t>
      </w:r>
      <w:proofErr w:type="spellStart"/>
      <w:r w:rsidRPr="008D759B">
        <w:rPr>
          <w:lang w:val="es-CL"/>
        </w:rPr>
        <w:t>Syndy</w:t>
      </w:r>
      <w:proofErr w:type="spellEnd"/>
      <w:r w:rsidRPr="008D759B">
        <w:rPr>
          <w:lang w:val="es-CL"/>
        </w:rPr>
        <w:t xml:space="preserve"> Vogt R., Joaquín Cárcamo F., </w:t>
      </w:r>
      <w:proofErr w:type="spellStart"/>
      <w:r w:rsidRPr="008D759B">
        <w:rPr>
          <w:lang w:val="es-CL"/>
        </w:rPr>
        <w:t>Senead</w:t>
      </w:r>
      <w:proofErr w:type="spellEnd"/>
      <w:r w:rsidRPr="008D759B">
        <w:rPr>
          <w:lang w:val="es-CL"/>
        </w:rPr>
        <w:t xml:space="preserve"> Medina G., Leonardo Cárcamo G., Rodolfo Avendaño H., Alejandro Murúa A.</w:t>
      </w:r>
      <w:r w:rsidRPr="008D759B">
        <w:rPr>
          <w:lang w:val="es-CL"/>
        </w:rPr>
        <w:br/>
        <w:t>Instituto de cirugía Universidad Austral de Chile</w:t>
      </w:r>
    </w:p>
    <w:p w14:paraId="5B4C8AE8" w14:textId="77777777" w:rsidR="003E6EA7" w:rsidRPr="008D759B" w:rsidRDefault="00877260">
      <w:pPr>
        <w:rPr>
          <w:lang w:val="es-CL"/>
        </w:rPr>
      </w:pPr>
      <w:r w:rsidRPr="008D759B">
        <w:rPr>
          <w:lang w:val="es-CL"/>
        </w:rPr>
        <w:t xml:space="preserve">152. HERNIA OBTURATRIZ SINTOMÁTICA: REPORTE DE CASO. </w:t>
      </w:r>
      <w:r w:rsidRPr="008D759B">
        <w:rPr>
          <w:lang w:val="es-CL"/>
        </w:rPr>
        <w:br/>
        <w:t>Daniela Leporati J., Andrés Vera S., Gabriel Kunstmann C., Lucas Contreras M., Leonardo Cárcamo G., Rodolfo Avendaño H., Alejandro Murúa A.</w:t>
      </w:r>
      <w:r w:rsidRPr="008D759B">
        <w:rPr>
          <w:lang w:val="es-CL"/>
        </w:rPr>
        <w:br/>
        <w:t>Instituto de cirugía Universidad Austral de Chile</w:t>
      </w:r>
    </w:p>
    <w:p w14:paraId="2279BCD3" w14:textId="77777777" w:rsidR="003E6EA7" w:rsidRPr="008D759B" w:rsidRDefault="00877260">
      <w:pPr>
        <w:rPr>
          <w:lang w:val="es-CL"/>
        </w:rPr>
      </w:pPr>
      <w:r w:rsidRPr="008D759B">
        <w:rPr>
          <w:lang w:val="es-CL"/>
        </w:rPr>
        <w:t xml:space="preserve">153. RESULTADOS HISTOPATOLÓGICOS EN RESECCIONES ANTERIORES DE RECTO TRAS APLICACIÓN DE TERAPIA NEOADYUVANTE TOTAL (TNT) EN CÁNCER DE RECTO EXTRAPERITONEAL. </w:t>
      </w:r>
      <w:r w:rsidRPr="008D759B">
        <w:rPr>
          <w:lang w:val="es-CL"/>
        </w:rPr>
        <w:br/>
      </w:r>
      <w:r w:rsidRPr="008D759B">
        <w:rPr>
          <w:lang w:val="es-CL"/>
        </w:rPr>
        <w:lastRenderedPageBreak/>
        <w:t xml:space="preserve">Hernán Arancibia A1, Francisco Báez R1, Leonel Muñoz S1, </w:t>
      </w:r>
      <w:proofErr w:type="spellStart"/>
      <w:r w:rsidRPr="008D759B">
        <w:rPr>
          <w:lang w:val="es-CL"/>
        </w:rPr>
        <w:t>Cedric</w:t>
      </w:r>
      <w:proofErr w:type="spellEnd"/>
      <w:r w:rsidRPr="008D759B">
        <w:rPr>
          <w:lang w:val="es-CL"/>
        </w:rPr>
        <w:t xml:space="preserve"> Adelsdorfer O1, Waldemar Adelsdorfer O1, Manuel González D2, </w:t>
      </w:r>
      <w:proofErr w:type="spellStart"/>
      <w:r w:rsidRPr="008D759B">
        <w:rPr>
          <w:lang w:val="es-CL"/>
        </w:rPr>
        <w:t>Grégory</w:t>
      </w:r>
      <w:proofErr w:type="spellEnd"/>
      <w:r w:rsidRPr="008D759B">
        <w:rPr>
          <w:lang w:val="es-CL"/>
        </w:rPr>
        <w:t xml:space="preserve"> Córdova A3, Hugo Morales C1, Maximiliano Mertens P1, Laura Mancilla B1.</w:t>
      </w:r>
      <w:r w:rsidRPr="008D759B">
        <w:rPr>
          <w:lang w:val="es-CL"/>
        </w:rPr>
        <w:br/>
        <w:t xml:space="preserve">1Hospital Dr. Gustavo Fricke, Servicio de cirugía. 2 </w:t>
      </w:r>
      <w:proofErr w:type="gramStart"/>
      <w:r w:rsidRPr="008D759B">
        <w:rPr>
          <w:lang w:val="es-CL"/>
        </w:rPr>
        <w:t>Instituto</w:t>
      </w:r>
      <w:proofErr w:type="gramEnd"/>
      <w:r w:rsidRPr="008D759B">
        <w:rPr>
          <w:lang w:val="es-CL"/>
        </w:rPr>
        <w:t xml:space="preserve"> oncológico, Viña del mar. 3 Hospital Eduardo Pereira, Valparaíso.</w:t>
      </w:r>
    </w:p>
    <w:p w14:paraId="334DBCA0" w14:textId="77777777" w:rsidR="003E6EA7" w:rsidRPr="008D759B" w:rsidRDefault="00877260">
      <w:pPr>
        <w:rPr>
          <w:lang w:val="es-CL"/>
        </w:rPr>
      </w:pPr>
      <w:r w:rsidRPr="008D759B">
        <w:rPr>
          <w:lang w:val="es-CL"/>
        </w:rPr>
        <w:t>154. EVALUACIÓN DEL USO DE TERAPIA DE VACÍO ENDOSCÓPICO (ENDO-VAC) EN FILTRACIÓN DE CIRUGÍA COLORRECTAL: ANÁLISIS DESCRIPTIVO DE RESULTADOS CLÍNICOS</w:t>
      </w:r>
      <w:r w:rsidRPr="008D759B">
        <w:rPr>
          <w:lang w:val="es-CL"/>
        </w:rPr>
        <w:br/>
        <w:t>María Jesús Jugo D., Víctor Manuel Pino P., Catalina Pino P., Pamela Pedrero B.</w:t>
      </w:r>
      <w:r w:rsidRPr="008D759B">
        <w:rPr>
          <w:lang w:val="es-CL"/>
        </w:rPr>
        <w:br/>
        <w:t>Instituto Nacional del Cáncer</w:t>
      </w:r>
    </w:p>
    <w:p w14:paraId="6205F0CC" w14:textId="6381C6F8" w:rsidR="00A45069" w:rsidRPr="008D759B" w:rsidRDefault="006C15D4" w:rsidP="00A45069">
      <w:pPr>
        <w:rPr>
          <w:lang w:val="es-CL"/>
        </w:rPr>
      </w:pPr>
      <w:r w:rsidRPr="00A856C0">
        <w:rPr>
          <w:highlight w:val="green"/>
          <w:lang w:val="es-CL"/>
        </w:rPr>
        <w:t>Comentador: Dr.</w:t>
      </w:r>
      <w:r>
        <w:rPr>
          <w:lang w:val="es-CL"/>
        </w:rPr>
        <w:t xml:space="preserve"> </w:t>
      </w:r>
    </w:p>
    <w:p w14:paraId="484A1506" w14:textId="77777777" w:rsidR="003E6EA7" w:rsidRPr="008D759B" w:rsidRDefault="00877260">
      <w:pPr>
        <w:rPr>
          <w:lang w:val="es-CL"/>
        </w:rPr>
      </w:pPr>
      <w:r w:rsidRPr="008D759B">
        <w:rPr>
          <w:lang w:val="es-CL"/>
        </w:rPr>
        <w:t>155. METÁSTASIS OVÁRICA GIGANTE COMO MANIFESTACIÓN INICIAL EN CÁNCER DE COLON. TUMOR DE KRUKENBERG</w:t>
      </w:r>
      <w:r w:rsidRPr="008D759B">
        <w:rPr>
          <w:lang w:val="es-CL"/>
        </w:rPr>
        <w:br/>
        <w:t xml:space="preserve">Paulina Pérez, Sofia López, Tomas </w:t>
      </w:r>
      <w:proofErr w:type="gramStart"/>
      <w:r w:rsidRPr="008D759B">
        <w:rPr>
          <w:lang w:val="es-CL"/>
        </w:rPr>
        <w:t>Contreras,  Felipe</w:t>
      </w:r>
      <w:proofErr w:type="gramEnd"/>
      <w:r w:rsidRPr="008D759B">
        <w:rPr>
          <w:lang w:val="es-CL"/>
        </w:rPr>
        <w:t xml:space="preserve"> Imigo</w:t>
      </w:r>
      <w:r w:rsidRPr="008D759B">
        <w:rPr>
          <w:lang w:val="es-CL"/>
        </w:rPr>
        <w:br/>
        <w:t xml:space="preserve">Hospital Puerto Montt Dr. Eduardo </w:t>
      </w:r>
      <w:proofErr w:type="spellStart"/>
      <w:r w:rsidRPr="008D759B">
        <w:rPr>
          <w:lang w:val="es-CL"/>
        </w:rPr>
        <w:t>Schütz</w:t>
      </w:r>
      <w:proofErr w:type="spellEnd"/>
      <w:r w:rsidRPr="008D759B">
        <w:rPr>
          <w:lang w:val="es-CL"/>
        </w:rPr>
        <w:t xml:space="preserve"> Schroeder</w:t>
      </w:r>
    </w:p>
    <w:p w14:paraId="5D156B48" w14:textId="77777777" w:rsidR="003E6EA7" w:rsidRPr="008D759B" w:rsidRDefault="00877260">
      <w:pPr>
        <w:rPr>
          <w:lang w:val="es-CL"/>
        </w:rPr>
      </w:pPr>
      <w:r w:rsidRPr="008D759B">
        <w:rPr>
          <w:lang w:val="es-CL"/>
        </w:rPr>
        <w:t>156. MANEJO QUIRÚRGICO DE APENDICITIS AGUDA EN PACIENTE CON SITUS INVERSUS TOTALIS: UN DESAFÍO DIAGNÓSTICO Y TERAPÉUTICO</w:t>
      </w:r>
      <w:r w:rsidRPr="008D759B">
        <w:rPr>
          <w:lang w:val="es-CL"/>
        </w:rPr>
        <w:br/>
        <w:t xml:space="preserve">Valentina Núñez P., Camilo Huerta M., Claudia Salazar F., Florencia </w:t>
      </w:r>
      <w:proofErr w:type="spellStart"/>
      <w:r w:rsidRPr="008D759B">
        <w:rPr>
          <w:lang w:val="es-CL"/>
        </w:rPr>
        <w:t>Danioni</w:t>
      </w:r>
      <w:proofErr w:type="spellEnd"/>
      <w:r w:rsidRPr="008D759B">
        <w:rPr>
          <w:lang w:val="es-CL"/>
        </w:rPr>
        <w:t xml:space="preserve"> H., Javiera Araya S., Lucas Fuenzalida M.</w:t>
      </w:r>
      <w:r w:rsidRPr="008D759B">
        <w:rPr>
          <w:lang w:val="es-CL"/>
        </w:rPr>
        <w:br/>
        <w:t xml:space="preserve">Hospital </w:t>
      </w:r>
      <w:proofErr w:type="spellStart"/>
      <w:r w:rsidRPr="008D759B">
        <w:rPr>
          <w:lang w:val="es-CL"/>
        </w:rPr>
        <w:t>Clìnico</w:t>
      </w:r>
      <w:proofErr w:type="spellEnd"/>
      <w:r w:rsidRPr="008D759B">
        <w:rPr>
          <w:lang w:val="es-CL"/>
        </w:rPr>
        <w:t xml:space="preserve"> de la Universidad de Chile</w:t>
      </w:r>
    </w:p>
    <w:p w14:paraId="19C19CC6" w14:textId="77777777" w:rsidR="003E6EA7" w:rsidRPr="008D759B" w:rsidRDefault="00877260">
      <w:pPr>
        <w:rPr>
          <w:lang w:val="es-CL"/>
        </w:rPr>
      </w:pPr>
      <w:r w:rsidRPr="008D759B">
        <w:rPr>
          <w:lang w:val="es-CL"/>
        </w:rPr>
        <w:t>157. EXPERIENCIA EN GIST COLORRECTAL EN EL EQUIPO DE COLOPROCTOLOGÍA DEL HOSPITAL BARROS LUCO TRUDEAU EN EL PERÍODO 2015-2024</w:t>
      </w:r>
      <w:r w:rsidRPr="008D759B">
        <w:rPr>
          <w:lang w:val="es-CL"/>
        </w:rPr>
        <w:br/>
        <w:t xml:space="preserve">Lídice Torres B., Raúl Suárez R., Iván Ruiz F, Benjamín Israel N, Hernán Ureta </w:t>
      </w:r>
      <w:proofErr w:type="gramStart"/>
      <w:r w:rsidRPr="008D759B">
        <w:rPr>
          <w:lang w:val="es-CL"/>
        </w:rPr>
        <w:t>D,  Natalia</w:t>
      </w:r>
      <w:proofErr w:type="gramEnd"/>
      <w:r w:rsidRPr="008D759B">
        <w:rPr>
          <w:lang w:val="es-CL"/>
        </w:rPr>
        <w:t xml:space="preserve"> Moreno B, Rene Aedo O, Milton García C.</w:t>
      </w:r>
      <w:r w:rsidRPr="008D759B">
        <w:rPr>
          <w:lang w:val="es-CL"/>
        </w:rPr>
        <w:br/>
        <w:t xml:space="preserve">Servicio de cirugía, Equipo de Coloproctología. Hospital Barros Luco Trudeau. </w:t>
      </w:r>
    </w:p>
    <w:p w14:paraId="33A815D2" w14:textId="77777777" w:rsidR="003E6EA7" w:rsidRPr="008D759B" w:rsidRDefault="00877260">
      <w:pPr>
        <w:rPr>
          <w:lang w:val="es-CL"/>
        </w:rPr>
      </w:pPr>
      <w:r w:rsidRPr="008D759B">
        <w:rPr>
          <w:lang w:val="es-CL"/>
        </w:rPr>
        <w:t>158. NEUMATOSIS QUÍSTICA INTESTINAL. REVISIÓN DE LA LITERATURA A PROPÓSITO DE UN CASO CLÍNICO-IMAGENOLÓGICO.</w:t>
      </w:r>
      <w:r w:rsidRPr="008D759B">
        <w:rPr>
          <w:lang w:val="es-CL"/>
        </w:rPr>
        <w:br/>
        <w:t xml:space="preserve">Vicente Antonio Fernández </w:t>
      </w:r>
      <w:proofErr w:type="gramStart"/>
      <w:r w:rsidRPr="008D759B">
        <w:rPr>
          <w:lang w:val="es-CL"/>
        </w:rPr>
        <w:t>Rodríguez ,</w:t>
      </w:r>
      <w:proofErr w:type="gramEnd"/>
      <w:r w:rsidRPr="008D759B">
        <w:rPr>
          <w:lang w:val="es-CL"/>
        </w:rPr>
        <w:t xml:space="preserve"> Vicente José López Vargas , Augusto Barrera Zamorano , José Gellona Vial </w:t>
      </w:r>
      <w:r w:rsidRPr="008D759B">
        <w:rPr>
          <w:lang w:val="es-CL"/>
        </w:rPr>
        <w:br/>
        <w:t>Universidad de los Andes, Clínica Santa María</w:t>
      </w:r>
    </w:p>
    <w:p w14:paraId="466E5C61" w14:textId="12C93089" w:rsidR="00A45069" w:rsidRPr="008D759B" w:rsidRDefault="006C15D4" w:rsidP="00A45069">
      <w:pPr>
        <w:rPr>
          <w:lang w:val="es-CL"/>
        </w:rPr>
      </w:pPr>
      <w:r w:rsidRPr="00A856C0">
        <w:rPr>
          <w:highlight w:val="green"/>
          <w:lang w:val="es-CL"/>
        </w:rPr>
        <w:t>Comentador: Dr.</w:t>
      </w:r>
      <w:r>
        <w:rPr>
          <w:lang w:val="es-CL"/>
        </w:rPr>
        <w:t xml:space="preserve"> </w:t>
      </w:r>
    </w:p>
    <w:p w14:paraId="5259F47A" w14:textId="77777777" w:rsidR="003E6EA7" w:rsidRPr="008D759B" w:rsidRDefault="00877260">
      <w:pPr>
        <w:rPr>
          <w:lang w:val="es-CL"/>
        </w:rPr>
      </w:pPr>
      <w:r w:rsidRPr="008D759B">
        <w:rPr>
          <w:lang w:val="es-CL"/>
        </w:rPr>
        <w:t>159. RESECCIÓN ANTERIOR ULTRABAJA LAPAROSCÓPICA PARA TUMOR NEUROENDOCRINO RECTAL, CON EXTRACCIÓN DE PIEZA POR ORIFICIO NATURAL CON GRAPADO ÚNICO PARA ANASTOMOSIS COLORECTAL, EXPERIENCIA EN HOSPITAL PROVINCIAL</w:t>
      </w:r>
      <w:r w:rsidRPr="008D759B">
        <w:rPr>
          <w:lang w:val="es-CL"/>
        </w:rPr>
        <w:br/>
        <w:t xml:space="preserve">sebastian </w:t>
      </w:r>
      <w:proofErr w:type="spellStart"/>
      <w:r w:rsidRPr="008D759B">
        <w:rPr>
          <w:lang w:val="es-CL"/>
        </w:rPr>
        <w:t>king</w:t>
      </w:r>
      <w:proofErr w:type="spellEnd"/>
      <w:r w:rsidRPr="008D759B">
        <w:rPr>
          <w:lang w:val="es-CL"/>
        </w:rPr>
        <w:t xml:space="preserve"> </w:t>
      </w:r>
      <w:proofErr w:type="spellStart"/>
      <w:r w:rsidRPr="008D759B">
        <w:rPr>
          <w:lang w:val="es-CL"/>
        </w:rPr>
        <w:t>valenzuela</w:t>
      </w:r>
      <w:proofErr w:type="spellEnd"/>
      <w:r w:rsidRPr="008D759B">
        <w:rPr>
          <w:lang w:val="es-CL"/>
        </w:rPr>
        <w:t xml:space="preserve">, daniel cifuentes munzenmayer, </w:t>
      </w:r>
      <w:proofErr w:type="spellStart"/>
      <w:r w:rsidRPr="008D759B">
        <w:rPr>
          <w:lang w:val="es-CL"/>
        </w:rPr>
        <w:t>victor</w:t>
      </w:r>
      <w:proofErr w:type="spellEnd"/>
      <w:r w:rsidRPr="008D759B">
        <w:rPr>
          <w:lang w:val="es-CL"/>
        </w:rPr>
        <w:t xml:space="preserve"> </w:t>
      </w:r>
      <w:proofErr w:type="spellStart"/>
      <w:r w:rsidRPr="008D759B">
        <w:rPr>
          <w:lang w:val="es-CL"/>
        </w:rPr>
        <w:t>riquelme</w:t>
      </w:r>
      <w:proofErr w:type="spellEnd"/>
      <w:r w:rsidRPr="008D759B">
        <w:rPr>
          <w:lang w:val="es-CL"/>
        </w:rPr>
        <w:t xml:space="preserve"> donoso, daniela cifuentes munzenmayer</w:t>
      </w:r>
      <w:r w:rsidRPr="008D759B">
        <w:rPr>
          <w:lang w:val="es-CL"/>
        </w:rPr>
        <w:br/>
        <w:t>hospital san juan de dios de los andes</w:t>
      </w:r>
    </w:p>
    <w:p w14:paraId="6004C855" w14:textId="77777777" w:rsidR="003E6EA7" w:rsidRPr="008D759B" w:rsidRDefault="00877260">
      <w:pPr>
        <w:rPr>
          <w:lang w:val="es-CL"/>
        </w:rPr>
      </w:pPr>
      <w:r w:rsidRPr="008D759B">
        <w:rPr>
          <w:lang w:val="es-CL"/>
        </w:rPr>
        <w:t>160. ACTINOMYCES COMO DIAGNÓSTICO DIFERENCIAL DE CARCINOMATOSIS PERITONEAL EN HOMBRE OCTOGENARIO CON TUMOR DE COLON COMPLICADO. REPORTE DE CASO</w:t>
      </w:r>
      <w:r w:rsidRPr="008D759B">
        <w:rPr>
          <w:lang w:val="es-CL"/>
        </w:rPr>
        <w:br/>
        <w:t xml:space="preserve">Catalina Hernández C, Hernán Arancibia </w:t>
      </w:r>
      <w:proofErr w:type="gramStart"/>
      <w:r w:rsidRPr="008D759B">
        <w:rPr>
          <w:lang w:val="es-CL"/>
        </w:rPr>
        <w:t>A ,</w:t>
      </w:r>
      <w:proofErr w:type="gramEnd"/>
      <w:r w:rsidRPr="008D759B">
        <w:rPr>
          <w:lang w:val="es-CL"/>
        </w:rPr>
        <w:t xml:space="preserve">  Laura Mancilla B, Diego Toledo G,  Juana Villalobos G</w:t>
      </w:r>
      <w:r w:rsidRPr="008D759B">
        <w:rPr>
          <w:lang w:val="es-CL"/>
        </w:rPr>
        <w:br/>
        <w:t>Hospital Dr Gustavo Fricke, Servicio de Cirugía</w:t>
      </w:r>
    </w:p>
    <w:p w14:paraId="328640D1" w14:textId="77777777" w:rsidR="003E6EA7" w:rsidRPr="008D759B" w:rsidRDefault="00877260">
      <w:pPr>
        <w:rPr>
          <w:lang w:val="es-CL"/>
        </w:rPr>
      </w:pPr>
      <w:r w:rsidRPr="008D759B">
        <w:rPr>
          <w:lang w:val="es-CL"/>
        </w:rPr>
        <w:t>161. INTUSUSCEPCIÓN INTESTINAL A CAUSA DE TUMOR GIST CECAL COMO DIAGNÓSTICO DIFERENCIAL DE TUMOR DE COLON. REVISIÓN DE LA LITERATURA A PROPÓSITO DE UN CASO.</w:t>
      </w:r>
      <w:r w:rsidRPr="008D759B">
        <w:rPr>
          <w:lang w:val="es-CL"/>
        </w:rPr>
        <w:br/>
        <w:t>Juana Villalobos G, Hernán Arancibia A, Diego Toledo G, Catalina Hernández C, Laura Mancilla B</w:t>
      </w:r>
      <w:r w:rsidRPr="008D759B">
        <w:rPr>
          <w:lang w:val="es-CL"/>
        </w:rPr>
        <w:br/>
        <w:t xml:space="preserve">Universidad de </w:t>
      </w:r>
      <w:proofErr w:type="spellStart"/>
      <w:r w:rsidRPr="008D759B">
        <w:rPr>
          <w:lang w:val="es-CL"/>
        </w:rPr>
        <w:t>Valaparaíso</w:t>
      </w:r>
      <w:proofErr w:type="spellEnd"/>
    </w:p>
    <w:p w14:paraId="637166E5" w14:textId="77777777" w:rsidR="003E6EA7" w:rsidRPr="008D759B" w:rsidRDefault="00877260">
      <w:pPr>
        <w:rPr>
          <w:lang w:val="es-CL"/>
        </w:rPr>
      </w:pPr>
      <w:r w:rsidRPr="008D759B">
        <w:rPr>
          <w:lang w:val="es-CL"/>
        </w:rPr>
        <w:t>162. ADENOCARCINOMA MUCINOSO EN EL CONTEXTO DE ABSCESO APENDICULAR: REPORTE DE CASO</w:t>
      </w:r>
      <w:r w:rsidRPr="008D759B">
        <w:rPr>
          <w:lang w:val="es-CL"/>
        </w:rPr>
        <w:br/>
        <w:t xml:space="preserve">Francisca Briceño M., Javiera Berríos H., Leonardo Cárcamo G., Rodolfo Avendaño, Alejandro Murúa, Andrés Vera </w:t>
      </w:r>
      <w:r w:rsidRPr="008D759B">
        <w:rPr>
          <w:lang w:val="es-CL"/>
        </w:rPr>
        <w:br/>
        <w:t xml:space="preserve">Universidad Austral de Chile </w:t>
      </w:r>
    </w:p>
    <w:p w14:paraId="2150AEC1" w14:textId="7C712BA5" w:rsidR="00A45069" w:rsidRPr="008D759B" w:rsidRDefault="006C15D4" w:rsidP="00A45069">
      <w:pPr>
        <w:rPr>
          <w:lang w:val="es-CL"/>
        </w:rPr>
      </w:pPr>
      <w:r w:rsidRPr="00A856C0">
        <w:rPr>
          <w:highlight w:val="green"/>
          <w:lang w:val="es-CL"/>
        </w:rPr>
        <w:t>Comentador: Dr.</w:t>
      </w:r>
      <w:r>
        <w:rPr>
          <w:lang w:val="es-CL"/>
        </w:rPr>
        <w:t xml:space="preserve"> </w:t>
      </w:r>
    </w:p>
    <w:p w14:paraId="6782D5CB" w14:textId="77777777" w:rsidR="00A45069" w:rsidRPr="008D759B" w:rsidRDefault="00A45069">
      <w:pPr>
        <w:rPr>
          <w:lang w:val="es-CL"/>
        </w:rPr>
      </w:pPr>
    </w:p>
    <w:p w14:paraId="10853849" w14:textId="77777777" w:rsidR="003E6EA7" w:rsidRPr="008D759B" w:rsidRDefault="00877260">
      <w:pPr>
        <w:rPr>
          <w:lang w:val="es-CL"/>
        </w:rPr>
      </w:pPr>
      <w:r w:rsidRPr="008D759B">
        <w:rPr>
          <w:lang w:val="es-CL"/>
        </w:rPr>
        <w:lastRenderedPageBreak/>
        <w:t>163. DIVERTICULITIS AGUDA CECAL:  CASO CLÍNICO Y REVISIÓN DE LA LITERATURA</w:t>
      </w:r>
      <w:r w:rsidRPr="008D759B">
        <w:rPr>
          <w:lang w:val="es-CL"/>
        </w:rPr>
        <w:br/>
        <w:t>María Jesús Jugo D., María Ignacia Von Bennewitz B., Augusto Barrera Z., José Gellona V., José Miguel Zúñiga A., Karen Schonffeldt G., Joaquín Irarrázaval E., Luis Felipe Andrade M., Leonardo Espíndola S.</w:t>
      </w:r>
      <w:r w:rsidRPr="008D759B">
        <w:rPr>
          <w:lang w:val="es-CL"/>
        </w:rPr>
        <w:br/>
        <w:t>Hospital Militar de Santiago. Universidad de los Andes.</w:t>
      </w:r>
    </w:p>
    <w:p w14:paraId="61CCFADF" w14:textId="77777777" w:rsidR="003E6EA7" w:rsidRPr="008D759B" w:rsidRDefault="00877260">
      <w:pPr>
        <w:rPr>
          <w:lang w:val="es-CL"/>
        </w:rPr>
      </w:pPr>
      <w:r w:rsidRPr="008D759B">
        <w:rPr>
          <w:lang w:val="es-CL"/>
        </w:rPr>
        <w:t>164. INVAGINACIÓN ILEO-COLÓNICA POR LIPOMA ILEAL COMO CAUSA DE OBSTRUCCIÓN INTESTINAL.  REPORTE DE UN CASO Y REVISIÓN DE LA LITERATURA</w:t>
      </w:r>
      <w:r w:rsidRPr="008D759B">
        <w:rPr>
          <w:lang w:val="es-CL"/>
        </w:rPr>
        <w:br/>
        <w:t>Laura Mancilla B, Hernán Arancibia A, Diego Toledo G, Luz Nava M, Catalina Hernández C, Juana Villalobos G</w:t>
      </w:r>
      <w:r w:rsidRPr="008D759B">
        <w:rPr>
          <w:lang w:val="es-CL"/>
        </w:rPr>
        <w:br/>
        <w:t>Hospital Gustavo Fricke, servicio de cirugía</w:t>
      </w:r>
    </w:p>
    <w:p w14:paraId="0FC11940" w14:textId="77777777" w:rsidR="003E6EA7" w:rsidRPr="008D759B" w:rsidRDefault="00877260">
      <w:pPr>
        <w:rPr>
          <w:lang w:val="es-CL"/>
        </w:rPr>
      </w:pPr>
      <w:r w:rsidRPr="008D759B">
        <w:rPr>
          <w:lang w:val="es-CL"/>
        </w:rPr>
        <w:t>165. EXENTERACIÓN ANTERIOR PÉLVICA POR ADENOCARCINOMA APENDICULAR, CON INFILTRACIÓN VESICAL Y UTERINA EN PACIENTE JOVEN EMBARAZADA.</w:t>
      </w:r>
      <w:r w:rsidRPr="008D759B">
        <w:rPr>
          <w:lang w:val="es-CL"/>
        </w:rPr>
        <w:br/>
        <w:t>Gustavo Montesinos A., Jorge Escarate L., Christopher Hantsch R., Jorge Bermeo P., Ángela González Y.</w:t>
      </w:r>
      <w:r w:rsidRPr="008D759B">
        <w:rPr>
          <w:lang w:val="es-CL"/>
        </w:rPr>
        <w:br/>
        <w:t>Hospital Dr. Franco Ravera Zunino, Rancagua.</w:t>
      </w:r>
    </w:p>
    <w:p w14:paraId="7DF276BA" w14:textId="77777777" w:rsidR="003E6EA7" w:rsidRPr="008D759B" w:rsidRDefault="00877260">
      <w:pPr>
        <w:rPr>
          <w:lang w:val="es-CL"/>
        </w:rPr>
      </w:pPr>
      <w:r w:rsidRPr="008D759B">
        <w:rPr>
          <w:lang w:val="es-CL"/>
        </w:rPr>
        <w:t>166. SCHWANNOMA DE COLON SIGMOIDES, MANEJO QUIRÚRGICO Y TRATAMIENTO</w:t>
      </w:r>
      <w:r w:rsidRPr="008D759B">
        <w:rPr>
          <w:lang w:val="es-CL"/>
        </w:rPr>
        <w:br/>
        <w:t>Rocio V.1, Montesinos G.2, Escarate J.2, Bermeo J.2, Sigüenza X. 3, Hantsch C.3, Ortega R.4</w:t>
      </w:r>
      <w:r w:rsidRPr="008D759B">
        <w:rPr>
          <w:lang w:val="es-CL"/>
        </w:rPr>
        <w:br/>
        <w:t>Hospital Doctor Franco Ravera Zunino, Departamento de Coloproctología, Rancagua,</w:t>
      </w:r>
    </w:p>
    <w:p w14:paraId="578E04C2" w14:textId="64595C16" w:rsidR="00A45069" w:rsidRPr="008D759B" w:rsidRDefault="006C15D4" w:rsidP="00A45069">
      <w:pPr>
        <w:rPr>
          <w:lang w:val="es-CL"/>
        </w:rPr>
      </w:pPr>
      <w:r w:rsidRPr="00A856C0">
        <w:rPr>
          <w:highlight w:val="green"/>
          <w:lang w:val="es-CL"/>
        </w:rPr>
        <w:t>Comentador: Dr.</w:t>
      </w:r>
      <w:r>
        <w:rPr>
          <w:lang w:val="es-CL"/>
        </w:rPr>
        <w:t xml:space="preserve"> </w:t>
      </w:r>
    </w:p>
    <w:p w14:paraId="59C1AC8A" w14:textId="162126D7" w:rsidR="003E6EA7" w:rsidRPr="008D759B" w:rsidRDefault="00877260">
      <w:pPr>
        <w:rPr>
          <w:lang w:val="es-CL"/>
        </w:rPr>
      </w:pPr>
      <w:r w:rsidRPr="008D759B">
        <w:rPr>
          <w:lang w:val="es-CL"/>
        </w:rPr>
        <w:t>167. SARCOMA EN SITIO IRRADIADO POST RADIOTERAPIA EN CÁNCER DE RECTO: A PROPÓSITO DE UN CASO CLÍNICO</w:t>
      </w:r>
      <w:r w:rsidRPr="008D759B">
        <w:rPr>
          <w:lang w:val="es-CL"/>
        </w:rPr>
        <w:br/>
        <w:t>Nastassja Mutarello L, Eduardo Larenas R, Carla Carvajal R, José Vivanco A, Gino Caselli M, Christian König P, Claudio Benavides Y,</w:t>
      </w:r>
      <w:r w:rsidRPr="008D759B">
        <w:rPr>
          <w:lang w:val="es-CL"/>
        </w:rPr>
        <w:br/>
        <w:t xml:space="preserve">Hospital Clínico Regional Dr Guillermo Grant Benavente </w:t>
      </w:r>
    </w:p>
    <w:p w14:paraId="7605046B" w14:textId="77777777" w:rsidR="003E6EA7" w:rsidRPr="008D759B" w:rsidRDefault="00877260">
      <w:pPr>
        <w:rPr>
          <w:lang w:val="es-CL"/>
        </w:rPr>
      </w:pPr>
      <w:r w:rsidRPr="008D759B">
        <w:rPr>
          <w:lang w:val="es-CL"/>
        </w:rPr>
        <w:t>168. CARCINOMA DE RECTO ESCAMOSO ESTADIO IV A, CON RESPUESTA CLÍNICA COMPLETA, POSTERIOR A QUIMIOTERAPIA</w:t>
      </w:r>
      <w:r w:rsidRPr="008D759B">
        <w:rPr>
          <w:lang w:val="es-CL"/>
        </w:rPr>
        <w:br/>
        <w:t>Rocio Ortega S., Vanessa Recio E., Christopher Hantsch R., Bermeo Pacheco J., Gustavo Montesinos A., Jorge Escarate L.</w:t>
      </w:r>
      <w:r w:rsidRPr="008D759B">
        <w:rPr>
          <w:lang w:val="es-CL"/>
        </w:rPr>
        <w:br/>
        <w:t xml:space="preserve">Hospital Dr. Franco Ravera Zunino, Rancagua, Departamento de </w:t>
      </w:r>
      <w:proofErr w:type="spellStart"/>
      <w:r w:rsidRPr="008D759B">
        <w:rPr>
          <w:lang w:val="es-CL"/>
        </w:rPr>
        <w:t>Coloproctologia</w:t>
      </w:r>
      <w:proofErr w:type="spellEnd"/>
    </w:p>
    <w:p w14:paraId="3987785B" w14:textId="77777777" w:rsidR="003E6EA7" w:rsidRPr="008D759B" w:rsidRDefault="00877260">
      <w:pPr>
        <w:rPr>
          <w:lang w:val="es-CL"/>
        </w:rPr>
      </w:pPr>
      <w:r w:rsidRPr="008D759B">
        <w:rPr>
          <w:lang w:val="es-CL"/>
        </w:rPr>
        <w:t>169. ENTEROBIUS VERMICULARIS COMO CAUSA DE APENDICITIS AGUDA: REVISIÓN A PROPÓSITO DE UN CASO</w:t>
      </w:r>
      <w:r w:rsidRPr="008D759B">
        <w:rPr>
          <w:lang w:val="es-CL"/>
        </w:rPr>
        <w:br/>
        <w:t xml:space="preserve">Catalina Lagos Avalos, Pia Gonzalez Rojas, Jorge Barraza </w:t>
      </w:r>
      <w:proofErr w:type="spellStart"/>
      <w:r w:rsidRPr="008D759B">
        <w:rPr>
          <w:lang w:val="es-CL"/>
        </w:rPr>
        <w:t>Ossandon</w:t>
      </w:r>
      <w:proofErr w:type="spellEnd"/>
      <w:r w:rsidRPr="008D759B">
        <w:rPr>
          <w:lang w:val="es-CL"/>
        </w:rPr>
        <w:br/>
        <w:t>Hospital Félix Bulnes</w:t>
      </w:r>
    </w:p>
    <w:p w14:paraId="1D20FBB9" w14:textId="77777777" w:rsidR="003E6EA7" w:rsidRPr="008D759B" w:rsidRDefault="00877260">
      <w:pPr>
        <w:rPr>
          <w:lang w:val="es-CL"/>
        </w:rPr>
      </w:pPr>
      <w:r w:rsidRPr="008D759B">
        <w:rPr>
          <w:lang w:val="es-CL"/>
        </w:rPr>
        <w:t>170. HAMARTOMA QUÍSTICO RETRORRECTAL, REPORTE DE UN CASO.</w:t>
      </w:r>
      <w:r w:rsidRPr="008D759B">
        <w:rPr>
          <w:lang w:val="es-CL"/>
        </w:rPr>
        <w:br/>
        <w:t>Heribrando Landa S., Hernán Zuñiga G., Pedro Cortés H., Maura Olea A.</w:t>
      </w:r>
      <w:r w:rsidRPr="008D759B">
        <w:rPr>
          <w:lang w:val="es-CL"/>
        </w:rPr>
        <w:br/>
        <w:t>Hospital San Jose</w:t>
      </w:r>
    </w:p>
    <w:p w14:paraId="4E3824D3" w14:textId="4237C984" w:rsidR="00A45069" w:rsidRPr="008D759B" w:rsidRDefault="006C15D4" w:rsidP="00A45069">
      <w:pPr>
        <w:rPr>
          <w:lang w:val="es-CL"/>
        </w:rPr>
      </w:pPr>
      <w:r w:rsidRPr="00A856C0">
        <w:rPr>
          <w:highlight w:val="green"/>
          <w:lang w:val="es-CL"/>
        </w:rPr>
        <w:t>Comentador: Dr.</w:t>
      </w:r>
      <w:r>
        <w:rPr>
          <w:lang w:val="es-CL"/>
        </w:rPr>
        <w:t xml:space="preserve"> </w:t>
      </w:r>
    </w:p>
    <w:p w14:paraId="1565B8AF" w14:textId="77777777" w:rsidR="003E6EA7" w:rsidRPr="008D759B" w:rsidRDefault="00877260">
      <w:pPr>
        <w:rPr>
          <w:lang w:val="es-CL"/>
        </w:rPr>
      </w:pPr>
      <w:r w:rsidRPr="008D759B">
        <w:rPr>
          <w:lang w:val="es-CL"/>
        </w:rPr>
        <w:t>171. CÁNCER DE RECTO METASTÁSICO A GLÁNDULA TIROIDES: CASO CLÍNICO</w:t>
      </w:r>
      <w:r w:rsidRPr="008D759B">
        <w:rPr>
          <w:lang w:val="es-CL"/>
        </w:rPr>
        <w:br/>
        <w:t>Josefina Oliva A, Agustín Inzunza F, Diego Gianetti B, Fabio Paoletto, Manuel Lizana C</w:t>
      </w:r>
      <w:r w:rsidRPr="008D759B">
        <w:rPr>
          <w:lang w:val="es-CL"/>
        </w:rPr>
        <w:br/>
        <w:t>Hospital San Juan de Dios</w:t>
      </w:r>
    </w:p>
    <w:p w14:paraId="7A6AC832" w14:textId="77777777" w:rsidR="003E6EA7" w:rsidRPr="008D759B" w:rsidRDefault="00877260">
      <w:pPr>
        <w:rPr>
          <w:lang w:val="es-CL"/>
        </w:rPr>
      </w:pPr>
      <w:r w:rsidRPr="008D759B">
        <w:rPr>
          <w:lang w:val="es-CL"/>
        </w:rPr>
        <w:t>172. ABORDAJE MIXTO (LAPAROSCOPICO/TRANSPERINEAL) EN LA RESECCION DE UN CORDOMA SACROCOCCÍGEO, PRESENTACIÓN DE UN CASO CLÍNICO</w:t>
      </w:r>
      <w:r w:rsidRPr="008D759B">
        <w:rPr>
          <w:lang w:val="es-CL"/>
        </w:rPr>
        <w:br/>
        <w:t>Luisa Miranda Riquelme2, Eduardo Larenas Ricke2, Carla Carvajal Rojas2, José Vivanco Aguilar1,2, Christian König Petit-Laurent1,2, Claudio Benavides Yáñez1,2, Gino Caselli Morgado1,2</w:t>
      </w:r>
      <w:r w:rsidRPr="008D759B">
        <w:rPr>
          <w:lang w:val="es-CL"/>
        </w:rPr>
        <w:br/>
        <w:t>1.</w:t>
      </w:r>
      <w:r w:rsidRPr="008D759B">
        <w:rPr>
          <w:lang w:val="es-CL"/>
        </w:rPr>
        <w:tab/>
        <w:t>Unidad de Coloproctología. Hospital Guillermo Grant Benavente. Concepción, Chile. 2.</w:t>
      </w:r>
      <w:r w:rsidRPr="008D759B">
        <w:rPr>
          <w:lang w:val="es-CL"/>
        </w:rPr>
        <w:tab/>
        <w:t>Departamento de Cirugía Universidad de Concepción. Concepción, Chile.</w:t>
      </w:r>
    </w:p>
    <w:p w14:paraId="6D8F0FF6" w14:textId="77777777" w:rsidR="003E6EA7" w:rsidRPr="008D759B" w:rsidRDefault="00877260">
      <w:pPr>
        <w:rPr>
          <w:lang w:val="es-CL"/>
        </w:rPr>
      </w:pPr>
      <w:r w:rsidRPr="008D759B">
        <w:rPr>
          <w:lang w:val="es-CL"/>
        </w:rPr>
        <w:t>173. EVALUACIÓN DE SOBREVIDA Y CORRELACIÓN CLÍNICO- PATOLÓGICA EN RESECCIONES MULTIVISCERALES EN CÁNCER DE COLON T4B.</w:t>
      </w:r>
      <w:r w:rsidRPr="008D759B">
        <w:rPr>
          <w:lang w:val="es-CL"/>
        </w:rPr>
        <w:br/>
        <w:t xml:space="preserve">Hernán Arancibia A1, Diego Toledo G1, Juana Villalobos G1, Catalina Hernández C1, Laura Mancilla B1, Francisco Báez R1, Waldemar Adelsdorfer O1, </w:t>
      </w:r>
      <w:proofErr w:type="spellStart"/>
      <w:r w:rsidRPr="008D759B">
        <w:rPr>
          <w:lang w:val="es-CL"/>
        </w:rPr>
        <w:t>Cedric</w:t>
      </w:r>
      <w:proofErr w:type="spellEnd"/>
      <w:r w:rsidRPr="008D759B">
        <w:rPr>
          <w:lang w:val="es-CL"/>
        </w:rPr>
        <w:t xml:space="preserve"> Adelsdorfer O1, Hugo Morales C1, </w:t>
      </w:r>
      <w:proofErr w:type="spellStart"/>
      <w:r w:rsidRPr="008D759B">
        <w:rPr>
          <w:lang w:val="es-CL"/>
        </w:rPr>
        <w:t>Grégory</w:t>
      </w:r>
      <w:proofErr w:type="spellEnd"/>
      <w:r w:rsidRPr="008D759B">
        <w:rPr>
          <w:lang w:val="es-CL"/>
        </w:rPr>
        <w:t xml:space="preserve"> Córdova A2. </w:t>
      </w:r>
      <w:r w:rsidRPr="008D759B">
        <w:rPr>
          <w:lang w:val="es-CL"/>
        </w:rPr>
        <w:br/>
      </w:r>
      <w:r w:rsidRPr="008D759B">
        <w:rPr>
          <w:lang w:val="es-CL"/>
        </w:rPr>
        <w:lastRenderedPageBreak/>
        <w:t xml:space="preserve">1 </w:t>
      </w:r>
      <w:proofErr w:type="gramStart"/>
      <w:r w:rsidRPr="008D759B">
        <w:rPr>
          <w:lang w:val="es-CL"/>
        </w:rPr>
        <w:t>Hospital</w:t>
      </w:r>
      <w:proofErr w:type="gramEnd"/>
      <w:r w:rsidRPr="008D759B">
        <w:rPr>
          <w:lang w:val="es-CL"/>
        </w:rPr>
        <w:t xml:space="preserve"> Dr. Gustavo Fricke, Servicio de Cirugía. 2 Hospital Dr. Eduardo </w:t>
      </w:r>
      <w:proofErr w:type="gramStart"/>
      <w:r w:rsidRPr="008D759B">
        <w:rPr>
          <w:lang w:val="es-CL"/>
        </w:rPr>
        <w:t>Pereira,  Servicio</w:t>
      </w:r>
      <w:proofErr w:type="gramEnd"/>
      <w:r w:rsidRPr="008D759B">
        <w:rPr>
          <w:lang w:val="es-CL"/>
        </w:rPr>
        <w:t xml:space="preserve"> de Cirugía</w:t>
      </w:r>
    </w:p>
    <w:p w14:paraId="24643C7E" w14:textId="77777777" w:rsidR="003E6EA7" w:rsidRPr="008D759B" w:rsidRDefault="00877260">
      <w:pPr>
        <w:rPr>
          <w:lang w:val="es-CL"/>
        </w:rPr>
      </w:pPr>
      <w:r w:rsidRPr="008D759B">
        <w:rPr>
          <w:lang w:val="es-CL"/>
        </w:rPr>
        <w:t>174. SÍNDROME DE MCKITTRICK-WHEELOCK: CAUSA INFRECUENTE DE DIARREA SECRETORA GRAVE. REPORTE DE UN CASO</w:t>
      </w:r>
      <w:r w:rsidRPr="008D759B">
        <w:rPr>
          <w:lang w:val="es-CL"/>
        </w:rPr>
        <w:br/>
        <w:t xml:space="preserve">Luz Nava M., Francisca Oyarce L., Tiare Cordero V, Laura Mancilla B.  Francisco Báez R., Waldemar Adelsdorfer O., </w:t>
      </w:r>
      <w:proofErr w:type="spellStart"/>
      <w:r w:rsidRPr="008D759B">
        <w:rPr>
          <w:lang w:val="es-CL"/>
        </w:rPr>
        <w:t>Cedric</w:t>
      </w:r>
      <w:proofErr w:type="spellEnd"/>
      <w:r w:rsidRPr="008D759B">
        <w:rPr>
          <w:lang w:val="es-CL"/>
        </w:rPr>
        <w:t xml:space="preserve"> Adelsdorfer O, Hugo Morales C., Maximiliano Mertens P., Carlos Agüero L. </w:t>
      </w:r>
      <w:r w:rsidRPr="008D759B">
        <w:rPr>
          <w:lang w:val="es-CL"/>
        </w:rPr>
        <w:br/>
        <w:t>Servicio de cirugía, Hospital Dr. Gustavo Fricke</w:t>
      </w:r>
    </w:p>
    <w:p w14:paraId="7B0FC684" w14:textId="7453D1F0" w:rsidR="00A45069" w:rsidRPr="008D759B" w:rsidRDefault="006C15D4" w:rsidP="00A45069">
      <w:pPr>
        <w:rPr>
          <w:lang w:val="es-CL"/>
        </w:rPr>
      </w:pPr>
      <w:r w:rsidRPr="00A856C0">
        <w:rPr>
          <w:highlight w:val="green"/>
          <w:lang w:val="es-CL"/>
        </w:rPr>
        <w:t>Comentador: Dr.</w:t>
      </w:r>
      <w:r>
        <w:rPr>
          <w:lang w:val="es-CL"/>
        </w:rPr>
        <w:t xml:space="preserve"> </w:t>
      </w:r>
    </w:p>
    <w:p w14:paraId="34716572" w14:textId="77777777" w:rsidR="003E6EA7" w:rsidRPr="008D759B" w:rsidRDefault="00877260">
      <w:pPr>
        <w:rPr>
          <w:lang w:val="es-CL"/>
        </w:rPr>
      </w:pPr>
      <w:r w:rsidRPr="008D759B">
        <w:rPr>
          <w:lang w:val="es-CL"/>
        </w:rPr>
        <w:t xml:space="preserve">175. LINFADENECTOMÍA LATERAL EN CÁNCER DE RECTO MEDIO, PRIMER CASO EN EL HOSPITAL PÚBLICO DR. HERNÁN HENRÍQUEZ ARAVENA DE TEMUCO. </w:t>
      </w:r>
      <w:r w:rsidRPr="008D759B">
        <w:rPr>
          <w:lang w:val="es-CL"/>
        </w:rPr>
        <w:br/>
        <w:t xml:space="preserve">Fatme Díaz </w:t>
      </w:r>
      <w:proofErr w:type="spellStart"/>
      <w:proofErr w:type="gramStart"/>
      <w:r w:rsidRPr="008D759B">
        <w:rPr>
          <w:lang w:val="es-CL"/>
        </w:rPr>
        <w:t>Gasaly</w:t>
      </w:r>
      <w:proofErr w:type="spellEnd"/>
      <w:r w:rsidRPr="008D759B">
        <w:rPr>
          <w:lang w:val="es-CL"/>
        </w:rPr>
        <w:t xml:space="preserve"> ,</w:t>
      </w:r>
      <w:proofErr w:type="gramEnd"/>
      <w:r w:rsidRPr="008D759B">
        <w:rPr>
          <w:lang w:val="es-CL"/>
        </w:rPr>
        <w:t xml:space="preserve"> Roberto Durán Fernández, Matias Palma Torres </w:t>
      </w:r>
      <w:r w:rsidRPr="008D759B">
        <w:rPr>
          <w:lang w:val="es-CL"/>
        </w:rPr>
        <w:br/>
        <w:t>Universidad de la Frontera. Departamento de Cirugía, Anestesiología y Traumatología Servicio de cirugía. Hospital Dr. Hernán Henríquez Aravena (Temuco)</w:t>
      </w:r>
    </w:p>
    <w:p w14:paraId="7D4D9EAD" w14:textId="77777777" w:rsidR="003E6EA7" w:rsidRPr="008D759B" w:rsidRDefault="00877260">
      <w:pPr>
        <w:rPr>
          <w:lang w:val="es-CL"/>
        </w:rPr>
      </w:pPr>
      <w:r w:rsidRPr="008D759B">
        <w:rPr>
          <w:lang w:val="es-CL"/>
        </w:rPr>
        <w:t>176. PROCTITIS SIFILÍTICA QUE SIMULA UNA NEOPLASIA RECTAL: REPORTE DE UN CASO</w:t>
      </w:r>
      <w:r w:rsidRPr="008D759B">
        <w:rPr>
          <w:lang w:val="es-CL"/>
        </w:rPr>
        <w:br/>
        <w:t>Constanza Díaz G., Andrea Barreda A., Natalia Farias G., Carlos Melo L., Macarena Fernández A., Felipe Illanes F., Cristián Gallardo V., Alejandro Barrera E.</w:t>
      </w:r>
      <w:r w:rsidRPr="008D759B">
        <w:rPr>
          <w:lang w:val="es-CL"/>
        </w:rPr>
        <w:br/>
        <w:t>Hospital Clínico San Borja Arriarán</w:t>
      </w:r>
    </w:p>
    <w:p w14:paraId="25CD5201" w14:textId="77777777" w:rsidR="003E6EA7" w:rsidRPr="008D759B" w:rsidRDefault="00877260">
      <w:pPr>
        <w:rPr>
          <w:lang w:val="es-CL"/>
        </w:rPr>
      </w:pPr>
      <w:r w:rsidRPr="008D759B">
        <w:rPr>
          <w:lang w:val="es-CL"/>
        </w:rPr>
        <w:t>177. IMPLANTE TUMORAL EN UNA FÍSTULA ANORRECTAL POR CÁNCER DE COLON, UN CASO CLÍNICO</w:t>
      </w:r>
      <w:r w:rsidRPr="008D759B">
        <w:rPr>
          <w:lang w:val="es-CL"/>
        </w:rPr>
        <w:br/>
        <w:t>Valentina Maluenda A (1)</w:t>
      </w:r>
      <w:proofErr w:type="gramStart"/>
      <w:r w:rsidRPr="008D759B">
        <w:rPr>
          <w:lang w:val="es-CL"/>
        </w:rPr>
        <w:t>. ,</w:t>
      </w:r>
      <w:proofErr w:type="gramEnd"/>
      <w:r w:rsidRPr="008D759B">
        <w:rPr>
          <w:lang w:val="es-CL"/>
        </w:rPr>
        <w:t xml:space="preserve"> Valentina Castillo W (4)., José Gellona V.(1) (2) (3)</w:t>
      </w:r>
      <w:r w:rsidRPr="008D759B">
        <w:rPr>
          <w:lang w:val="es-CL"/>
        </w:rPr>
        <w:br/>
        <w:t>Servicio de Coloproctología, Hospital Militar de Santiago  Servicio de Coloproctología, Clínica Santa María Departamento de Cirugía, Universidad de los Andes Cirugía General, Universidad de los Andes</w:t>
      </w:r>
    </w:p>
    <w:p w14:paraId="50CFAD47" w14:textId="77777777" w:rsidR="003E6EA7" w:rsidRPr="008D759B" w:rsidRDefault="00877260">
      <w:pPr>
        <w:rPr>
          <w:lang w:val="es-CL"/>
        </w:rPr>
      </w:pPr>
      <w:r w:rsidRPr="008D759B">
        <w:rPr>
          <w:lang w:val="es-CL"/>
        </w:rPr>
        <w:t>178. LEIOMIOMA PERIANAL: REPORTE DE UN CASO</w:t>
      </w:r>
      <w:r w:rsidRPr="008D759B">
        <w:rPr>
          <w:lang w:val="es-CL"/>
        </w:rPr>
        <w:br/>
        <w:t xml:space="preserve"> Josefina </w:t>
      </w:r>
      <w:proofErr w:type="spellStart"/>
      <w:r w:rsidRPr="008D759B">
        <w:rPr>
          <w:lang w:val="es-CL"/>
        </w:rPr>
        <w:t>Sepúlevda</w:t>
      </w:r>
      <w:proofErr w:type="spellEnd"/>
      <w:r w:rsidRPr="008D759B">
        <w:rPr>
          <w:lang w:val="es-CL"/>
        </w:rPr>
        <w:t xml:space="preserve"> G, Macarena Fernández A</w:t>
      </w:r>
      <w:r w:rsidRPr="008D759B">
        <w:rPr>
          <w:lang w:val="es-CL"/>
        </w:rPr>
        <w:br/>
        <w:t xml:space="preserve">Clínica Red Salud Providencia, Hospital Clínico San Borja Arriarán </w:t>
      </w:r>
    </w:p>
    <w:p w14:paraId="0B450277" w14:textId="65AEAD74" w:rsidR="00A45069" w:rsidRPr="008D759B" w:rsidRDefault="006C15D4" w:rsidP="00A45069">
      <w:pPr>
        <w:rPr>
          <w:lang w:val="es-CL"/>
        </w:rPr>
      </w:pPr>
      <w:r w:rsidRPr="00A856C0">
        <w:rPr>
          <w:highlight w:val="green"/>
          <w:lang w:val="es-CL"/>
        </w:rPr>
        <w:t>Comentador: Dr.</w:t>
      </w:r>
      <w:r>
        <w:rPr>
          <w:lang w:val="es-CL"/>
        </w:rPr>
        <w:t xml:space="preserve"> </w:t>
      </w:r>
    </w:p>
    <w:p w14:paraId="4A37707B" w14:textId="32B5CE58" w:rsidR="003E6EA7" w:rsidRPr="008D759B" w:rsidRDefault="00877260">
      <w:pPr>
        <w:rPr>
          <w:lang w:val="es-CL"/>
        </w:rPr>
      </w:pPr>
      <w:r w:rsidRPr="008D759B">
        <w:rPr>
          <w:lang w:val="es-CL"/>
        </w:rPr>
        <w:t>179. MYCETOMA INTRAVESICAL, QUE SEMEJA UNA FÍSTULA COLO-VESICAL: A PROPÓSITO DE UN CASO.</w:t>
      </w:r>
      <w:r w:rsidRPr="008D759B">
        <w:rPr>
          <w:lang w:val="es-CL"/>
        </w:rPr>
        <w:br/>
        <w:t>Solange Silva F., Sebastián Uribe V., Felipe Celedón P., Sebastián Uribe A.</w:t>
      </w:r>
      <w:r w:rsidRPr="008D759B">
        <w:rPr>
          <w:lang w:val="es-CL"/>
        </w:rPr>
        <w:br/>
        <w:t>Servicio de Cirugía. Hospital Clínico de la Fuerza Aérea de Chile. Universidad de Valparaíso, Campus H. FACH.</w:t>
      </w:r>
    </w:p>
    <w:p w14:paraId="4BE309E8" w14:textId="77777777" w:rsidR="003E6EA7" w:rsidRPr="008D759B" w:rsidRDefault="00877260">
      <w:pPr>
        <w:rPr>
          <w:lang w:val="es-CL"/>
        </w:rPr>
      </w:pPr>
      <w:r w:rsidRPr="008D759B">
        <w:rPr>
          <w:lang w:val="es-CL"/>
        </w:rPr>
        <w:t>180. LINFANGIOLEIOMIOMATOSIS CON COMPROMISO COLORRECTAL EN PACIENTE CON ESCLEROSIS TUBEROSA. A PROPÓSITO DE UN CASO.</w:t>
      </w:r>
      <w:r w:rsidRPr="008D759B">
        <w:rPr>
          <w:lang w:val="es-CL"/>
        </w:rPr>
        <w:br/>
        <w:t>Rocio Witto, Diego Gianetti, Manuel Lizana</w:t>
      </w:r>
      <w:r w:rsidRPr="008D759B">
        <w:rPr>
          <w:lang w:val="es-CL"/>
        </w:rPr>
        <w:br/>
        <w:t xml:space="preserve">Hospital San Juan de Dios </w:t>
      </w:r>
    </w:p>
    <w:p w14:paraId="5FFFE059" w14:textId="77777777" w:rsidR="003E6EA7" w:rsidRPr="008D759B" w:rsidRDefault="00877260">
      <w:pPr>
        <w:rPr>
          <w:lang w:val="es-CL"/>
        </w:rPr>
      </w:pPr>
      <w:r w:rsidRPr="008D759B">
        <w:rPr>
          <w:lang w:val="es-CL"/>
        </w:rPr>
        <w:t>181. TUMOR DE COLISIÓN EN EL RECTO. ENFRENTANDO LO INESPERADO CON DETERMINACIÓN Y  CONOCIMIENTO</w:t>
      </w:r>
      <w:r w:rsidRPr="008D759B">
        <w:rPr>
          <w:lang w:val="es-CL"/>
        </w:rPr>
        <w:br/>
        <w:t xml:space="preserve">Nairo Javier </w:t>
      </w:r>
      <w:proofErr w:type="spellStart"/>
      <w:r w:rsidRPr="008D759B">
        <w:rPr>
          <w:lang w:val="es-CL"/>
        </w:rPr>
        <w:t>Senejoa</w:t>
      </w:r>
      <w:proofErr w:type="spellEnd"/>
      <w:r w:rsidRPr="008D759B">
        <w:rPr>
          <w:lang w:val="es-CL"/>
        </w:rPr>
        <w:t xml:space="preserve"> Nuñez, Heinz Orlando </w:t>
      </w:r>
      <w:proofErr w:type="gramStart"/>
      <w:r w:rsidRPr="008D759B">
        <w:rPr>
          <w:lang w:val="es-CL"/>
        </w:rPr>
        <w:t>Ibañez,  Sergio</w:t>
      </w:r>
      <w:proofErr w:type="gramEnd"/>
      <w:r w:rsidRPr="008D759B">
        <w:rPr>
          <w:lang w:val="es-CL"/>
        </w:rPr>
        <w:t xml:space="preserve"> Camilo Ayala Perez</w:t>
      </w:r>
      <w:r w:rsidRPr="008D759B">
        <w:rPr>
          <w:lang w:val="es-CL"/>
        </w:rPr>
        <w:br/>
        <w:t xml:space="preserve">Hospital Militar Central, </w:t>
      </w:r>
      <w:proofErr w:type="spellStart"/>
      <w:r w:rsidRPr="008D759B">
        <w:rPr>
          <w:lang w:val="es-CL"/>
        </w:rPr>
        <w:t>Bogota</w:t>
      </w:r>
      <w:proofErr w:type="spellEnd"/>
      <w:r w:rsidRPr="008D759B">
        <w:rPr>
          <w:lang w:val="es-CL"/>
        </w:rPr>
        <w:t>, Colombia</w:t>
      </w:r>
    </w:p>
    <w:p w14:paraId="764E92B7" w14:textId="77777777" w:rsidR="003E6EA7" w:rsidRPr="008D759B" w:rsidRDefault="00877260">
      <w:pPr>
        <w:rPr>
          <w:lang w:val="es-CL"/>
        </w:rPr>
      </w:pPr>
      <w:r w:rsidRPr="008D759B">
        <w:rPr>
          <w:lang w:val="es-CL"/>
        </w:rPr>
        <w:t>182. MEGACOLON IDIOPÁTICO: DIAGNÓSTICO RARO Y MANEJO QUIRÚRGICO DESAFIANTE</w:t>
      </w:r>
      <w:r w:rsidRPr="008D759B">
        <w:rPr>
          <w:lang w:val="es-CL"/>
        </w:rPr>
        <w:br/>
        <w:t xml:space="preserve">Nairo Javier </w:t>
      </w:r>
      <w:proofErr w:type="spellStart"/>
      <w:r w:rsidRPr="008D759B">
        <w:rPr>
          <w:lang w:val="es-CL"/>
        </w:rPr>
        <w:t>Senejoa</w:t>
      </w:r>
      <w:proofErr w:type="spellEnd"/>
      <w:r w:rsidRPr="008D759B">
        <w:rPr>
          <w:lang w:val="es-CL"/>
        </w:rPr>
        <w:t xml:space="preserve"> Nuñez, Sergio Camilo Ayala Perez</w:t>
      </w:r>
      <w:r w:rsidRPr="008D759B">
        <w:rPr>
          <w:lang w:val="es-CL"/>
        </w:rPr>
        <w:br/>
        <w:t xml:space="preserve">Hospital Militar Central, </w:t>
      </w:r>
      <w:proofErr w:type="spellStart"/>
      <w:r w:rsidRPr="008D759B">
        <w:rPr>
          <w:lang w:val="es-CL"/>
        </w:rPr>
        <w:t>Bogota</w:t>
      </w:r>
      <w:proofErr w:type="spellEnd"/>
      <w:r w:rsidRPr="008D759B">
        <w:rPr>
          <w:lang w:val="es-CL"/>
        </w:rPr>
        <w:t>, Colombia</w:t>
      </w:r>
    </w:p>
    <w:p w14:paraId="469474DA" w14:textId="5463A999" w:rsidR="00A45069" w:rsidRPr="008D759B" w:rsidRDefault="006C15D4" w:rsidP="00A45069">
      <w:pPr>
        <w:rPr>
          <w:lang w:val="es-CL"/>
        </w:rPr>
      </w:pPr>
      <w:r w:rsidRPr="00A856C0">
        <w:rPr>
          <w:highlight w:val="green"/>
          <w:lang w:val="es-CL"/>
        </w:rPr>
        <w:t>Comentador: Dr.</w:t>
      </w:r>
      <w:r>
        <w:rPr>
          <w:lang w:val="es-CL"/>
        </w:rPr>
        <w:t xml:space="preserve"> </w:t>
      </w:r>
    </w:p>
    <w:p w14:paraId="3F5F7542" w14:textId="77777777" w:rsidR="003E6EA7" w:rsidRPr="008D759B" w:rsidRDefault="00877260">
      <w:pPr>
        <w:rPr>
          <w:lang w:val="es-CL"/>
        </w:rPr>
      </w:pPr>
      <w:r w:rsidRPr="008D759B">
        <w:rPr>
          <w:lang w:val="es-CL"/>
        </w:rPr>
        <w:t>183. FÍSTULA ENTERO-ATMOSFÉRICA EN PACIENTE CON ABDOMEN ABIERTO: A PROPÓSITO DE UN CASO</w:t>
      </w:r>
      <w:r w:rsidRPr="008D759B">
        <w:rPr>
          <w:lang w:val="es-CL"/>
        </w:rPr>
        <w:br/>
        <w:t xml:space="preserve">Ana Karen Frausto C; Ana Muñoz C; Javier Palominos S; Daniela Hidalgo A; Francisco Mora L; Javiera Suárez E; Marisol Noriel V; Steffi Wachtendorff S; </w:t>
      </w:r>
      <w:r w:rsidRPr="008D759B">
        <w:rPr>
          <w:lang w:val="es-CL"/>
        </w:rPr>
        <w:br/>
        <w:t>Hospital Felix Bulnes Cerda</w:t>
      </w:r>
    </w:p>
    <w:p w14:paraId="4C224BB4" w14:textId="77777777" w:rsidR="003E6EA7" w:rsidRPr="008D759B" w:rsidRDefault="00877260">
      <w:pPr>
        <w:rPr>
          <w:lang w:val="es-CL"/>
        </w:rPr>
      </w:pPr>
      <w:r w:rsidRPr="008D759B">
        <w:rPr>
          <w:lang w:val="es-CL"/>
        </w:rPr>
        <w:lastRenderedPageBreak/>
        <w:t>184. SERIE PROSPECTIVA CÁNCER DE COLON EN HOSPITAL DE QUILPUÉ</w:t>
      </w:r>
      <w:r w:rsidRPr="008D759B">
        <w:rPr>
          <w:lang w:val="es-CL"/>
        </w:rPr>
        <w:br/>
        <w:t>Sebastián Ayarza, Marcelo Vera</w:t>
      </w:r>
      <w:r w:rsidRPr="008D759B">
        <w:rPr>
          <w:lang w:val="es-CL"/>
        </w:rPr>
        <w:br/>
        <w:t>Hospital de Quilpué</w:t>
      </w:r>
    </w:p>
    <w:p w14:paraId="5ABF135A" w14:textId="77777777" w:rsidR="003E6EA7" w:rsidRPr="008D759B" w:rsidRDefault="00877260">
      <w:pPr>
        <w:rPr>
          <w:lang w:val="es-CL"/>
        </w:rPr>
      </w:pPr>
      <w:r w:rsidRPr="008D759B">
        <w:rPr>
          <w:lang w:val="es-CL"/>
        </w:rPr>
        <w:t>185. SEGUIMIENTO COLONOSCÓPICO DE PÓLIPOS DE COLON</w:t>
      </w:r>
      <w:r w:rsidRPr="008D759B">
        <w:rPr>
          <w:lang w:val="es-CL"/>
        </w:rPr>
        <w:br/>
        <w:t>Matías Pruzzo, Valeria Tello, Carlos Ayala, Eduardo Mordojovich, Roberto Salas, Rodrigo Fernández, Rodrigo Cápona, Guillermo Reyes, Patricio Opazo, Ernesto Melkonian,</w:t>
      </w:r>
      <w:r w:rsidRPr="008D759B">
        <w:rPr>
          <w:lang w:val="es-CL"/>
        </w:rPr>
        <w:br/>
        <w:t>Hospital del Salvador</w:t>
      </w:r>
    </w:p>
    <w:p w14:paraId="6F56512A" w14:textId="77777777" w:rsidR="003E6EA7" w:rsidRPr="008D759B" w:rsidRDefault="00877260">
      <w:pPr>
        <w:rPr>
          <w:lang w:val="es-CL"/>
        </w:rPr>
      </w:pPr>
      <w:r w:rsidRPr="008D759B">
        <w:rPr>
          <w:lang w:val="es-CL"/>
        </w:rPr>
        <w:t>186. HEMORRAGIA DIGESTIVA BAJA SEVERA SECUNDARIA A ÚLCERA ANASTOMOSIS ILEOCÓLICA.</w:t>
      </w:r>
      <w:r w:rsidRPr="008D759B">
        <w:rPr>
          <w:lang w:val="es-CL"/>
        </w:rPr>
        <w:br/>
        <w:t>C. Ayala, F. Navarro, M. Pruzzo, V. Vargas, G. Rebolledo, G. Reyes, R. Cápona, R. Fernández, R. Salas, E. Melkonian, E. Mordojovich.</w:t>
      </w:r>
      <w:r w:rsidRPr="008D759B">
        <w:rPr>
          <w:lang w:val="es-CL"/>
        </w:rPr>
        <w:br/>
        <w:t>Hospital del Salvador</w:t>
      </w:r>
    </w:p>
    <w:p w14:paraId="0AA64367" w14:textId="37D28D0E" w:rsidR="00A45069" w:rsidRPr="008D759B" w:rsidRDefault="006C15D4" w:rsidP="00A45069">
      <w:pPr>
        <w:rPr>
          <w:lang w:val="es-CL"/>
        </w:rPr>
      </w:pPr>
      <w:r w:rsidRPr="00A856C0">
        <w:rPr>
          <w:highlight w:val="green"/>
          <w:lang w:val="es-CL"/>
        </w:rPr>
        <w:t>Comentador: Dr.</w:t>
      </w:r>
      <w:r>
        <w:rPr>
          <w:lang w:val="es-CL"/>
        </w:rPr>
        <w:t xml:space="preserve"> </w:t>
      </w:r>
    </w:p>
    <w:p w14:paraId="5D74A08E" w14:textId="77777777" w:rsidR="003E6EA7" w:rsidRPr="008D759B" w:rsidRDefault="00877260">
      <w:pPr>
        <w:rPr>
          <w:lang w:val="es-CL"/>
        </w:rPr>
      </w:pPr>
      <w:r w:rsidRPr="008D759B">
        <w:rPr>
          <w:lang w:val="es-CL"/>
        </w:rPr>
        <w:t>187. MANEJO DE PERITONITIS ESCLEROSANTE ENCAPSULANTE IDIOPÁTICA, A PROPÓSITO DE UN CASO</w:t>
      </w:r>
      <w:r w:rsidRPr="008D759B">
        <w:rPr>
          <w:lang w:val="es-CL"/>
        </w:rPr>
        <w:br/>
        <w:t xml:space="preserve">María Venegas C, Maite Rojas M, Josefina </w:t>
      </w:r>
      <w:proofErr w:type="spellStart"/>
      <w:r w:rsidRPr="008D759B">
        <w:rPr>
          <w:lang w:val="es-CL"/>
        </w:rPr>
        <w:t>Bavestrello</w:t>
      </w:r>
      <w:proofErr w:type="spellEnd"/>
      <w:r w:rsidRPr="008D759B">
        <w:rPr>
          <w:lang w:val="es-CL"/>
        </w:rPr>
        <w:t>, José Luis Escobar, Nicolás Besser P</w:t>
      </w:r>
      <w:r w:rsidRPr="008D759B">
        <w:rPr>
          <w:lang w:val="es-CL"/>
        </w:rPr>
        <w:br/>
        <w:t>Pontificia Universidad Católica de Chile</w:t>
      </w:r>
    </w:p>
    <w:p w14:paraId="5E4061CB" w14:textId="77777777" w:rsidR="003E6EA7" w:rsidRPr="008D759B" w:rsidRDefault="00877260">
      <w:pPr>
        <w:rPr>
          <w:lang w:val="es-CL"/>
        </w:rPr>
      </w:pPr>
      <w:r w:rsidRPr="008D759B">
        <w:rPr>
          <w:lang w:val="es-CL"/>
        </w:rPr>
        <w:t>188. NEUMOMEDIASTINO COMO MANIFESTACIÓN DE DEHISCENCIA DE ANASTOMOSIS COLORRECTAL</w:t>
      </w:r>
      <w:r w:rsidRPr="008D759B">
        <w:rPr>
          <w:lang w:val="es-CL"/>
        </w:rPr>
        <w:br/>
        <w:t>Valeria Correa M. (1), Beatriz Bustos B. (1), Osiris Paz R. (1), Sebastián Eterovic C. (1), Daniel Cortés G. (1), Carlos Morales M. (2), Erik Manriquez A. (2)</w:t>
      </w:r>
      <w:r w:rsidRPr="008D759B">
        <w:rPr>
          <w:lang w:val="es-CL"/>
        </w:rPr>
        <w:br/>
        <w:t>(1) Interno de Medicina, Facultad de Medicina, Pontificia Universidad Católica de Chile, Santiago de Chile. (2) Unidad de Coloproctología, Servicio de Cirugía, Complejo Asistencial Dr. Sótero del Río, Santiago, Chile</w:t>
      </w:r>
    </w:p>
    <w:p w14:paraId="66F48C66" w14:textId="77777777" w:rsidR="003E6EA7" w:rsidRPr="008D759B" w:rsidRDefault="00877260">
      <w:pPr>
        <w:rPr>
          <w:lang w:val="es-CL"/>
        </w:rPr>
      </w:pPr>
      <w:r w:rsidRPr="008D759B">
        <w:rPr>
          <w:lang w:val="es-CL"/>
        </w:rPr>
        <w:t>189. LAPAROTOMIA DIAGNÓSTICA EN HEMORRAGIA DIGESTIVA DE DIAGNÓSTICO ESQUIVO</w:t>
      </w:r>
      <w:r w:rsidRPr="008D759B">
        <w:rPr>
          <w:lang w:val="es-CL"/>
        </w:rPr>
        <w:br/>
        <w:t xml:space="preserve">María Venegas C, Maite Rojas M, Josefina </w:t>
      </w:r>
      <w:proofErr w:type="spellStart"/>
      <w:r w:rsidRPr="008D759B">
        <w:rPr>
          <w:lang w:val="es-CL"/>
        </w:rPr>
        <w:t>Bavestrello</w:t>
      </w:r>
      <w:proofErr w:type="spellEnd"/>
      <w:r w:rsidRPr="008D759B">
        <w:rPr>
          <w:lang w:val="es-CL"/>
        </w:rPr>
        <w:t xml:space="preserve"> T, José Luis Escobar, Nicolás Besser P</w:t>
      </w:r>
      <w:r w:rsidRPr="008D759B">
        <w:rPr>
          <w:lang w:val="es-CL"/>
        </w:rPr>
        <w:br/>
        <w:t>Pontificia Universidad Católica de Chile</w:t>
      </w:r>
    </w:p>
    <w:p w14:paraId="4EBB1539" w14:textId="77777777" w:rsidR="003E6EA7" w:rsidRPr="008D759B" w:rsidRDefault="00877260">
      <w:pPr>
        <w:rPr>
          <w:lang w:val="es-CL"/>
        </w:rPr>
      </w:pPr>
      <w:r w:rsidRPr="008D759B">
        <w:rPr>
          <w:lang w:val="es-CL"/>
        </w:rPr>
        <w:t xml:space="preserve">190. CARCINOMA DE COLON CON CÉLULAS EN ANILLO DE SELLO: A PROPÓSITO DE UN CASO </w:t>
      </w:r>
      <w:r w:rsidRPr="008D759B">
        <w:rPr>
          <w:lang w:val="es-CL"/>
        </w:rPr>
        <w:br/>
        <w:t>Marisol Noriel V, Javiera Suárez E., Ana Muñoz C., Ana Frausto C., Javier Palominos S.</w:t>
      </w:r>
      <w:r w:rsidRPr="008D759B">
        <w:rPr>
          <w:lang w:val="es-CL"/>
        </w:rPr>
        <w:br/>
        <w:t>Hospital Félix Bulnes Cerda</w:t>
      </w:r>
    </w:p>
    <w:p w14:paraId="7A2A0252" w14:textId="77777777" w:rsidR="003E6EA7" w:rsidRPr="008D759B" w:rsidRDefault="00877260">
      <w:pPr>
        <w:rPr>
          <w:lang w:val="es-CL"/>
        </w:rPr>
      </w:pPr>
      <w:r w:rsidRPr="008D759B">
        <w:rPr>
          <w:lang w:val="es-CL"/>
        </w:rPr>
        <w:t xml:space="preserve">191. ABSCESO DEL MÚSCULO PSOAS COMO PRESENTACIÓN DE TUMOR APENDICULAR: A PROPÓSITO DE UN CASO </w:t>
      </w:r>
      <w:r w:rsidRPr="008D759B">
        <w:rPr>
          <w:lang w:val="es-CL"/>
        </w:rPr>
        <w:br/>
        <w:t>Beatriz Bustos B. (1), Valeria Correa M. (1), Osiris Paz R. (1), Sebastián Eterovic C. (1), Daniel Cortés (1), Erik Manriquez A (2), Carlos Morales M. (2)</w:t>
      </w:r>
      <w:r w:rsidRPr="008D759B">
        <w:rPr>
          <w:lang w:val="es-CL"/>
        </w:rPr>
        <w:br/>
        <w:t>(1) Interno de Medicina, Facultad de Medicina, Pontificia Universidad Católica de Chile, Santiago de Chile. (</w:t>
      </w:r>
      <w:proofErr w:type="gramStart"/>
      <w:r w:rsidRPr="008D759B">
        <w:rPr>
          <w:lang w:val="es-CL"/>
        </w:rPr>
        <w:t>2)Hospital</w:t>
      </w:r>
      <w:proofErr w:type="gramEnd"/>
      <w:r w:rsidRPr="008D759B">
        <w:rPr>
          <w:lang w:val="es-CL"/>
        </w:rPr>
        <w:t xml:space="preserve"> Sótero del Río, Santiago de Chile. </w:t>
      </w:r>
    </w:p>
    <w:p w14:paraId="2E9EB8D3" w14:textId="225864BC" w:rsidR="00A45069" w:rsidRPr="008D759B" w:rsidRDefault="006C15D4" w:rsidP="00A45069">
      <w:pPr>
        <w:rPr>
          <w:lang w:val="es-CL"/>
        </w:rPr>
      </w:pPr>
      <w:r w:rsidRPr="00A856C0">
        <w:rPr>
          <w:highlight w:val="green"/>
          <w:lang w:val="es-CL"/>
        </w:rPr>
        <w:t>Comentador: Dr.</w:t>
      </w:r>
      <w:r>
        <w:rPr>
          <w:lang w:val="es-CL"/>
        </w:rPr>
        <w:t xml:space="preserve"> </w:t>
      </w:r>
    </w:p>
    <w:p w14:paraId="38A80318" w14:textId="226B1948" w:rsidR="003E6EA7" w:rsidRPr="008D759B" w:rsidRDefault="00877260">
      <w:pPr>
        <w:rPr>
          <w:lang w:val="es-CL"/>
        </w:rPr>
      </w:pPr>
      <w:r w:rsidRPr="008D759B">
        <w:rPr>
          <w:lang w:val="es-CL"/>
        </w:rPr>
        <w:t>192. DRENAJE DE MUCINA Y OPTIMIZACIÓN PREOPERATORIA COMO TERAPIA PUENTE PARA CRS/HIPEC EN PSEUDOMIXOMA PERITONEII CON ASCITIS MUCINOSA A TENSIÓN</w:t>
      </w:r>
      <w:r w:rsidRPr="008D759B">
        <w:rPr>
          <w:lang w:val="es-CL"/>
        </w:rPr>
        <w:br/>
        <w:t>Hernán Zúñiga, Javier Vela, Francisca Palacios, Bruno Nervi, María Elena Molina, José Tomás Larach</w:t>
      </w:r>
      <w:r w:rsidRPr="008D759B">
        <w:rPr>
          <w:lang w:val="es-CL"/>
        </w:rPr>
        <w:br/>
        <w:t>Pontificia Universidad Católica de Chile</w:t>
      </w:r>
    </w:p>
    <w:p w14:paraId="208B7A93" w14:textId="77777777" w:rsidR="003E6EA7" w:rsidRPr="008D759B" w:rsidRDefault="00877260">
      <w:pPr>
        <w:rPr>
          <w:lang w:val="es-CL"/>
        </w:rPr>
      </w:pPr>
      <w:r w:rsidRPr="008D759B">
        <w:rPr>
          <w:lang w:val="es-CL"/>
        </w:rPr>
        <w:t xml:space="preserve">193. CASO CLINICO TUMOR DESMOIDES INTRAABDOMINAL EN PACIENTE CON POLIPOMATOSIS ADENOMATOSA FAMILIAR </w:t>
      </w:r>
      <w:r w:rsidRPr="008D759B">
        <w:rPr>
          <w:lang w:val="es-CL"/>
        </w:rPr>
        <w:br/>
        <w:t xml:space="preserve">Francisca Arcos  - Sebastian Olivares - Victor Cortes -  Ricardo Villalón </w:t>
      </w:r>
      <w:r w:rsidRPr="008D759B">
        <w:rPr>
          <w:lang w:val="es-CL"/>
        </w:rPr>
        <w:br/>
        <w:t xml:space="preserve">Hospital </w:t>
      </w:r>
      <w:proofErr w:type="spellStart"/>
      <w:r w:rsidRPr="008D759B">
        <w:rPr>
          <w:lang w:val="es-CL"/>
        </w:rPr>
        <w:t>Clinico</w:t>
      </w:r>
      <w:proofErr w:type="spellEnd"/>
      <w:r w:rsidRPr="008D759B">
        <w:rPr>
          <w:lang w:val="es-CL"/>
        </w:rPr>
        <w:t xml:space="preserve"> Universidad de Chile </w:t>
      </w:r>
    </w:p>
    <w:p w14:paraId="21EA1E7D" w14:textId="77777777" w:rsidR="003E6EA7" w:rsidRPr="008D759B" w:rsidRDefault="00877260">
      <w:pPr>
        <w:rPr>
          <w:lang w:val="es-CL"/>
        </w:rPr>
      </w:pPr>
      <w:r w:rsidRPr="008D759B">
        <w:rPr>
          <w:lang w:val="es-CL"/>
        </w:rPr>
        <w:t>194. NEOPLASIAS MALGINAS PRIMARIAS SINCRÓNICAS: CARCINOMA DE VESÍCULA BILIAR CON CARCINOMA DE COLON. REPORTE DE UN CASO INUSUAL Y REVISIÓN DE LA LITERATURA</w:t>
      </w:r>
      <w:r w:rsidRPr="008D759B">
        <w:rPr>
          <w:lang w:val="es-CL"/>
        </w:rPr>
        <w:br/>
        <w:t>Laura Mancilla B, Hernán Arancibia A, Diego Toledo G, Catalina Hernández C, Juana Villalobos G</w:t>
      </w:r>
      <w:r w:rsidRPr="008D759B">
        <w:rPr>
          <w:lang w:val="es-CL"/>
        </w:rPr>
        <w:br/>
        <w:t>Hospital Gustavo Fricke, servicio de cirugía</w:t>
      </w:r>
    </w:p>
    <w:p w14:paraId="2DA06705" w14:textId="77777777" w:rsidR="003E6EA7" w:rsidRPr="008D759B" w:rsidRDefault="00877260">
      <w:pPr>
        <w:rPr>
          <w:lang w:val="es-CL"/>
        </w:rPr>
      </w:pPr>
      <w:r w:rsidRPr="008D759B">
        <w:rPr>
          <w:lang w:val="es-CL"/>
        </w:rPr>
        <w:lastRenderedPageBreak/>
        <w:t>195. LINFADENECTOMÍA LATERAL PÉLVICA EN CÁNCER DE RECTO</w:t>
      </w:r>
      <w:r w:rsidRPr="008D759B">
        <w:rPr>
          <w:lang w:val="es-CL"/>
        </w:rPr>
        <w:br/>
        <w:t xml:space="preserve">Paulina Pérez </w:t>
      </w:r>
      <w:proofErr w:type="gramStart"/>
      <w:r w:rsidRPr="008D759B">
        <w:rPr>
          <w:lang w:val="es-CL"/>
        </w:rPr>
        <w:t>V. ,</w:t>
      </w:r>
      <w:proofErr w:type="gramEnd"/>
      <w:r w:rsidRPr="008D759B">
        <w:rPr>
          <w:lang w:val="es-CL"/>
        </w:rPr>
        <w:t xml:space="preserve"> Tomás Contreras R, Felipe Imigo G.</w:t>
      </w:r>
      <w:r w:rsidRPr="008D759B">
        <w:rPr>
          <w:lang w:val="es-CL"/>
        </w:rPr>
        <w:br/>
        <w:t>Hospital Puerto Montt Dr. Eduardo Schütz Schroeder</w:t>
      </w:r>
    </w:p>
    <w:p w14:paraId="732A870A" w14:textId="632F185F" w:rsidR="00A45069" w:rsidRPr="008D759B" w:rsidRDefault="006C15D4" w:rsidP="00A45069">
      <w:pPr>
        <w:rPr>
          <w:lang w:val="es-CL"/>
        </w:rPr>
      </w:pPr>
      <w:r w:rsidRPr="00A856C0">
        <w:rPr>
          <w:highlight w:val="green"/>
          <w:lang w:val="es-CL"/>
        </w:rPr>
        <w:t>Comentador: Dr.</w:t>
      </w:r>
      <w:r>
        <w:rPr>
          <w:lang w:val="es-CL"/>
        </w:rPr>
        <w:t xml:space="preserve"> </w:t>
      </w:r>
    </w:p>
    <w:p w14:paraId="7D9CFAD6" w14:textId="46D907CA" w:rsidR="003E6EA7" w:rsidRPr="008D759B" w:rsidRDefault="00877260">
      <w:pPr>
        <w:rPr>
          <w:lang w:val="es-CL"/>
        </w:rPr>
      </w:pPr>
      <w:r w:rsidRPr="008D759B">
        <w:rPr>
          <w:lang w:val="es-CL"/>
        </w:rPr>
        <w:t>196. IMPLEMENTACIÓN DE ANASTOMOSIS INTRACORPÓREA EN HEMICOLECTOMÍA DERECHA: RESULTADOS INICIALES.</w:t>
      </w:r>
      <w:r w:rsidRPr="008D759B">
        <w:rPr>
          <w:lang w:val="es-CL"/>
        </w:rPr>
        <w:br/>
        <w:t xml:space="preserve">Paulina Pérez </w:t>
      </w:r>
      <w:proofErr w:type="gramStart"/>
      <w:r w:rsidRPr="008D759B">
        <w:rPr>
          <w:lang w:val="es-CL"/>
        </w:rPr>
        <w:t>V ,</w:t>
      </w:r>
      <w:proofErr w:type="gramEnd"/>
      <w:r w:rsidRPr="008D759B">
        <w:rPr>
          <w:lang w:val="es-CL"/>
        </w:rPr>
        <w:t xml:space="preserve"> Felipe </w:t>
      </w:r>
      <w:proofErr w:type="spellStart"/>
      <w:r w:rsidRPr="008D759B">
        <w:rPr>
          <w:lang w:val="es-CL"/>
        </w:rPr>
        <w:t>Barnet</w:t>
      </w:r>
      <w:proofErr w:type="spellEnd"/>
      <w:r w:rsidRPr="008D759B">
        <w:rPr>
          <w:lang w:val="es-CL"/>
        </w:rPr>
        <w:t xml:space="preserve"> S, Sofia Lopez I,  Felipe Imigo G, Tomás Contreras R</w:t>
      </w:r>
      <w:r w:rsidRPr="008D759B">
        <w:rPr>
          <w:lang w:val="es-CL"/>
        </w:rPr>
        <w:br/>
        <w:t xml:space="preserve"> Hospital Puerto Montt Dr. Eduardo Schütz Schroeder</w:t>
      </w:r>
    </w:p>
    <w:p w14:paraId="0A4FE3A6" w14:textId="77777777" w:rsidR="003E6EA7" w:rsidRPr="008D759B" w:rsidRDefault="00877260">
      <w:pPr>
        <w:rPr>
          <w:lang w:val="es-CL"/>
        </w:rPr>
      </w:pPr>
      <w:r w:rsidRPr="008D759B">
        <w:rPr>
          <w:lang w:val="es-CL"/>
        </w:rPr>
        <w:t xml:space="preserve">197. OBSTRUCCIÓN INTESTINAL EN ÍLEON DISTAL SECUNDARIO A ENDOMETRIOSIS. A PROPÓSITO DE UN CASO. </w:t>
      </w:r>
      <w:r w:rsidRPr="008D759B">
        <w:rPr>
          <w:lang w:val="es-CL"/>
        </w:rPr>
        <w:br/>
        <w:t xml:space="preserve">Eduardo Cabezas M (1), Rebecca Espinoza E (2), Tomás Lazo B (3). </w:t>
      </w:r>
      <w:r w:rsidRPr="008D759B">
        <w:rPr>
          <w:lang w:val="es-CL"/>
        </w:rPr>
        <w:br/>
        <w:t>(1) Residente Cirugía General Universidad de los Andes, Santiago de Chile. (2) Interna Medicina 6° año Universidad de los Andes, Santiago de Chile (3). Interno Medicina 7° año Universidad de los Andes, Santiago de Chile</w:t>
      </w:r>
    </w:p>
    <w:p w14:paraId="35DD0D2E" w14:textId="77777777" w:rsidR="003E6EA7" w:rsidRPr="008D759B" w:rsidRDefault="00877260">
      <w:pPr>
        <w:rPr>
          <w:lang w:val="es-CL"/>
        </w:rPr>
      </w:pPr>
      <w:r w:rsidRPr="008D759B">
        <w:rPr>
          <w:lang w:val="es-CL"/>
        </w:rPr>
        <w:t xml:space="preserve">198. A PROPÓSITO DE UN CASO:  RESOLUCIÓN PERCUTÁNEA DE ABSCESO DEL PSOAS POR DIVERTICULITIS COMPLICADA </w:t>
      </w:r>
      <w:r w:rsidRPr="008D759B">
        <w:rPr>
          <w:lang w:val="es-CL"/>
        </w:rPr>
        <w:br/>
        <w:t xml:space="preserve">Francisca Becar C.;  Kony Mera C. Martín Vera G.; Constanza Medina R.; Cristian Robles </w:t>
      </w:r>
      <w:proofErr w:type="gramStart"/>
      <w:r w:rsidRPr="008D759B">
        <w:rPr>
          <w:lang w:val="es-CL"/>
        </w:rPr>
        <w:t>C.;,</w:t>
      </w:r>
      <w:proofErr w:type="gramEnd"/>
      <w:r w:rsidRPr="008D759B">
        <w:rPr>
          <w:lang w:val="es-CL"/>
        </w:rPr>
        <w:t xml:space="preserve"> Paulina Perez V.; Felipe Imigo G.</w:t>
      </w:r>
      <w:r w:rsidRPr="008D759B">
        <w:rPr>
          <w:lang w:val="es-CL"/>
        </w:rPr>
        <w:br/>
        <w:t>Hospital Puerto Montt, servicio de cirugía y coloproctología</w:t>
      </w:r>
    </w:p>
    <w:p w14:paraId="7C4F6830" w14:textId="77777777" w:rsidR="003E6EA7" w:rsidRPr="00857F98" w:rsidRDefault="00877260">
      <w:pPr>
        <w:rPr>
          <w:lang w:val="es-CL"/>
        </w:rPr>
      </w:pPr>
      <w:r w:rsidRPr="008D759B">
        <w:rPr>
          <w:lang w:val="es-CL"/>
        </w:rPr>
        <w:t>199. REPORTE DE CASO: LEIOMIOMA PARARRECTAL</w:t>
      </w:r>
      <w:r w:rsidRPr="008D759B">
        <w:rPr>
          <w:lang w:val="es-CL"/>
        </w:rPr>
        <w:br/>
        <w:t>Francisca Becar C.; Cristian Robles C.; Kony Mera C.; Martín Vera G.; Constanza Medina R.; Paulina Perez V.; Felipe Imigo G.</w:t>
      </w:r>
      <w:r w:rsidRPr="008D759B">
        <w:rPr>
          <w:lang w:val="es-CL"/>
        </w:rPr>
        <w:br/>
        <w:t>Lugar: Hospital Puerto Montt, servicio de cirugía y coloproctología</w:t>
      </w:r>
    </w:p>
    <w:p w14:paraId="56F6BDBC" w14:textId="77777777" w:rsidR="00032039" w:rsidRDefault="00032039" w:rsidP="00032039">
      <w:pPr>
        <w:jc w:val="center"/>
        <w:rPr>
          <w:rFonts w:ascii="Times New Roman" w:hAnsi="Times New Roman" w:cs="Times New Roman"/>
          <w:b/>
          <w:bCs/>
          <w:color w:val="00B050"/>
          <w:sz w:val="40"/>
          <w:szCs w:val="40"/>
          <w:u w:val="single"/>
          <w:lang w:val="es-CL"/>
        </w:rPr>
      </w:pPr>
    </w:p>
    <w:p w14:paraId="25DD64B4" w14:textId="025A22D4" w:rsidR="00032039" w:rsidRDefault="00032039" w:rsidP="00032039">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 xml:space="preserve">7. ENDOSCOPIA </w:t>
      </w:r>
    </w:p>
    <w:p w14:paraId="562FC0F6" w14:textId="77777777" w:rsidR="00032039" w:rsidRDefault="00032039" w:rsidP="00032039">
      <w:pPr>
        <w:spacing w:after="0"/>
        <w:rPr>
          <w:rFonts w:ascii="Times New Roman" w:hAnsi="Times New Roman" w:cs="Times New Roman"/>
          <w:lang w:val="es-CL"/>
        </w:rPr>
      </w:pPr>
    </w:p>
    <w:p w14:paraId="010A7171" w14:textId="77777777" w:rsidR="00032039" w:rsidRPr="009D57EE" w:rsidRDefault="00032039" w:rsidP="0003203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p>
    <w:p w14:paraId="5A3E5FA8" w14:textId="77777777" w:rsidR="003E6EA7" w:rsidRPr="008D759B" w:rsidRDefault="00877260">
      <w:pPr>
        <w:rPr>
          <w:lang w:val="es-CL"/>
        </w:rPr>
      </w:pPr>
      <w:r w:rsidRPr="008D759B">
        <w:rPr>
          <w:lang w:val="es-CL"/>
        </w:rPr>
        <w:t>200. COLÉDOCO-DUODENO ANASTOMOSIS POR ENDOSONOGRAFÍA EN PACIENTE CON ANATOMÍA ALTERADA: REPORTE DE UN CASO.</w:t>
      </w:r>
      <w:r w:rsidRPr="008D759B">
        <w:rPr>
          <w:lang w:val="es-CL"/>
        </w:rPr>
        <w:br/>
        <w:t xml:space="preserve">Nicolle Pinto V (1); Paulina Rojas A (1); Cristian Cruz U (2). </w:t>
      </w:r>
      <w:r w:rsidRPr="008D759B">
        <w:rPr>
          <w:lang w:val="es-CL"/>
        </w:rPr>
        <w:br/>
        <w:t>Hospital San Juan de Dios</w:t>
      </w:r>
    </w:p>
    <w:p w14:paraId="25E8970F" w14:textId="77777777" w:rsidR="003E6EA7" w:rsidRPr="008D759B" w:rsidRDefault="00877260">
      <w:pPr>
        <w:rPr>
          <w:lang w:val="es-CL"/>
        </w:rPr>
      </w:pPr>
      <w:r w:rsidRPr="008D759B">
        <w:rPr>
          <w:lang w:val="es-CL"/>
        </w:rPr>
        <w:t xml:space="preserve">201. ESÓFAGO NEGRO, DIAGNÓSTICO INESPERADO DE CAUSA DESCONOCIDA </w:t>
      </w:r>
      <w:r w:rsidRPr="008D759B">
        <w:rPr>
          <w:lang w:val="es-CL"/>
        </w:rPr>
        <w:br/>
        <w:t xml:space="preserve">Benjamín Miranda N, Antonio Jofré M, Vicente </w:t>
      </w:r>
      <w:proofErr w:type="spellStart"/>
      <w:r w:rsidRPr="008D759B">
        <w:rPr>
          <w:lang w:val="es-CL"/>
        </w:rPr>
        <w:t>Gardeweg</w:t>
      </w:r>
      <w:proofErr w:type="spellEnd"/>
      <w:r w:rsidRPr="008D759B">
        <w:rPr>
          <w:lang w:val="es-CL"/>
        </w:rPr>
        <w:t xml:space="preserve"> P, Rodrigo Ruz M, Aldo Cuneo G, Loreto </w:t>
      </w:r>
      <w:proofErr w:type="spellStart"/>
      <w:r w:rsidRPr="008D759B">
        <w:rPr>
          <w:lang w:val="es-CL"/>
        </w:rPr>
        <w:t>Boetsch</w:t>
      </w:r>
      <w:proofErr w:type="spellEnd"/>
      <w:r w:rsidRPr="008D759B">
        <w:rPr>
          <w:lang w:val="es-CL"/>
        </w:rPr>
        <w:t xml:space="preserve"> C.</w:t>
      </w:r>
      <w:r w:rsidRPr="008D759B">
        <w:rPr>
          <w:lang w:val="es-CL"/>
        </w:rPr>
        <w:br/>
        <w:t>Universidad del Desarrollo, Hospital Padre Hurtado</w:t>
      </w:r>
    </w:p>
    <w:p w14:paraId="66F7EAEC" w14:textId="77777777" w:rsidR="003E6EA7" w:rsidRPr="008D759B" w:rsidRDefault="00877260">
      <w:pPr>
        <w:rPr>
          <w:lang w:val="es-CL"/>
        </w:rPr>
      </w:pPr>
      <w:r w:rsidRPr="008D759B">
        <w:rPr>
          <w:lang w:val="es-CL"/>
        </w:rPr>
        <w:t>202. RENDEZ VOUS POR ENDOSONOGRAFÍA FRENTE A CPRE FRUSTRA</w:t>
      </w:r>
      <w:r w:rsidRPr="008D759B">
        <w:rPr>
          <w:lang w:val="es-CL"/>
        </w:rPr>
        <w:br/>
        <w:t>Nicolle Pinto V (1); Pascale Sallaberry S (2); Cristian Cruz U (3).</w:t>
      </w:r>
      <w:r w:rsidRPr="008D759B">
        <w:rPr>
          <w:lang w:val="es-CL"/>
        </w:rPr>
        <w:br/>
        <w:t>Hospital San Juan de Dios</w:t>
      </w:r>
    </w:p>
    <w:p w14:paraId="4FFC3CB8" w14:textId="77777777" w:rsidR="003E6EA7" w:rsidRPr="008D759B" w:rsidRDefault="00877260">
      <w:pPr>
        <w:rPr>
          <w:lang w:val="es-CL"/>
        </w:rPr>
      </w:pPr>
      <w:r w:rsidRPr="008D759B">
        <w:rPr>
          <w:lang w:val="es-CL"/>
        </w:rPr>
        <w:t>203. HEMOPERITONEO  POST ERCP. REPORTE DE UN CASO.</w:t>
      </w:r>
      <w:r w:rsidRPr="008D759B">
        <w:rPr>
          <w:lang w:val="es-CL"/>
        </w:rPr>
        <w:br/>
        <w:t xml:space="preserve"> Camila Pacheco H., Daniel Márquez R.,   Felipe Santibáñez G., Francisca González V.,  Juan López O., Sergio Ahumada F.,  José Castro G., Brenda Briceño R., Nikol Vergara T.,  Guillermo </w:t>
      </w:r>
      <w:proofErr w:type="spellStart"/>
      <w:r w:rsidRPr="008D759B">
        <w:rPr>
          <w:lang w:val="es-CL"/>
        </w:rPr>
        <w:t>Starck</w:t>
      </w:r>
      <w:proofErr w:type="spellEnd"/>
      <w:r w:rsidRPr="008D759B">
        <w:rPr>
          <w:lang w:val="es-CL"/>
        </w:rPr>
        <w:t xml:space="preserve"> H. </w:t>
      </w:r>
      <w:r w:rsidRPr="008D759B">
        <w:rPr>
          <w:lang w:val="es-CL"/>
        </w:rPr>
        <w:br/>
        <w:t xml:space="preserve">Hospital San Juan de Dios, Servicio de Cirugía. </w:t>
      </w:r>
    </w:p>
    <w:p w14:paraId="1AB248A5" w14:textId="77777777" w:rsidR="003E6EA7" w:rsidRPr="00857F98" w:rsidRDefault="00877260">
      <w:pPr>
        <w:rPr>
          <w:lang w:val="es-CL"/>
        </w:rPr>
      </w:pPr>
      <w:r w:rsidRPr="008D759B">
        <w:rPr>
          <w:lang w:val="es-CL"/>
        </w:rPr>
        <w:t xml:space="preserve">204. TERAPIA DE VACÍO ENDOLUMINAL COMO TRATAMIENTO PARA LA FILTRACIÓN ANASTOMÓTICA COLORRECTAL. UNA SERIE DE CASOS. </w:t>
      </w:r>
      <w:r w:rsidRPr="008D759B">
        <w:rPr>
          <w:lang w:val="es-CL"/>
        </w:rPr>
        <w:br/>
        <w:t>Megan Neumann, Hugo Richter, Rodrigo Miguieles, Felipe Bellolio F, José Tomás Larach</w:t>
      </w:r>
      <w:r w:rsidRPr="008D759B">
        <w:rPr>
          <w:lang w:val="es-CL"/>
        </w:rPr>
        <w:br/>
        <w:t>Pontificia Universidad Católica de Chile</w:t>
      </w:r>
    </w:p>
    <w:p w14:paraId="0A5BA814" w14:textId="2B791C6D" w:rsidR="00032039" w:rsidRDefault="00B03229" w:rsidP="00032039">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8</w:t>
      </w:r>
      <w:r w:rsidR="00032039">
        <w:rPr>
          <w:rFonts w:ascii="Times New Roman" w:hAnsi="Times New Roman" w:cs="Times New Roman"/>
          <w:b/>
          <w:bCs/>
          <w:color w:val="00B050"/>
          <w:sz w:val="40"/>
          <w:szCs w:val="40"/>
          <w:u w:val="single"/>
          <w:lang w:val="es-CL"/>
        </w:rPr>
        <w:t>. E</w:t>
      </w:r>
      <w:r>
        <w:rPr>
          <w:rFonts w:ascii="Times New Roman" w:hAnsi="Times New Roman" w:cs="Times New Roman"/>
          <w:b/>
          <w:bCs/>
          <w:color w:val="00B050"/>
          <w:sz w:val="40"/>
          <w:szCs w:val="40"/>
          <w:u w:val="single"/>
          <w:lang w:val="es-CL"/>
        </w:rPr>
        <w:t>SOFAGOGÁSTRICO</w:t>
      </w:r>
      <w:r w:rsidR="00032039">
        <w:rPr>
          <w:rFonts w:ascii="Times New Roman" w:hAnsi="Times New Roman" w:cs="Times New Roman"/>
          <w:b/>
          <w:bCs/>
          <w:color w:val="00B050"/>
          <w:sz w:val="40"/>
          <w:szCs w:val="40"/>
          <w:u w:val="single"/>
          <w:lang w:val="es-CL"/>
        </w:rPr>
        <w:t xml:space="preserve"> </w:t>
      </w:r>
    </w:p>
    <w:p w14:paraId="794BB5B8" w14:textId="77777777" w:rsidR="00032039" w:rsidRDefault="00032039" w:rsidP="00032039">
      <w:pPr>
        <w:spacing w:after="0"/>
        <w:rPr>
          <w:rFonts w:ascii="Times New Roman" w:hAnsi="Times New Roman" w:cs="Times New Roman"/>
          <w:lang w:val="es-CL"/>
        </w:rPr>
      </w:pPr>
    </w:p>
    <w:p w14:paraId="6887455C" w14:textId="77777777" w:rsidR="00032039" w:rsidRPr="009D57EE" w:rsidRDefault="00032039" w:rsidP="00032039">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lastRenderedPageBreak/>
        <w:t xml:space="preserve">Comentador: Dr. </w:t>
      </w:r>
    </w:p>
    <w:p w14:paraId="42ACCA35" w14:textId="77777777" w:rsidR="003E6EA7" w:rsidRPr="00857F98" w:rsidRDefault="00877260">
      <w:pPr>
        <w:rPr>
          <w:lang w:val="es-CL"/>
        </w:rPr>
      </w:pPr>
      <w:r w:rsidRPr="00857F98">
        <w:rPr>
          <w:lang w:val="es-CL"/>
        </w:rPr>
        <w:t>205. QUISTE ESPLENICO MESOTELIAL. REPORTE DE UN CASO.</w:t>
      </w:r>
      <w:r w:rsidRPr="00857F98">
        <w:rPr>
          <w:lang w:val="es-CL"/>
        </w:rPr>
        <w:br/>
        <w:t>DRS.:  ANA MARÍA BURGOS L., ENRIQUE LANZARINI S.</w:t>
      </w:r>
      <w:r w:rsidRPr="00857F98">
        <w:rPr>
          <w:lang w:val="es-CL"/>
        </w:rPr>
        <w:br/>
        <w:t>HOSPITAL CLINICO DE LA UNIVERSIDAD DE CHILE</w:t>
      </w:r>
    </w:p>
    <w:p w14:paraId="79D63029" w14:textId="77777777" w:rsidR="003E6EA7" w:rsidRPr="00857F98" w:rsidRDefault="00877260">
      <w:pPr>
        <w:rPr>
          <w:lang w:val="es-CL"/>
        </w:rPr>
      </w:pPr>
      <w:r w:rsidRPr="00857F98">
        <w:rPr>
          <w:lang w:val="es-CL"/>
        </w:rPr>
        <w:t>206. CIRUGIA DE MERENDINO LAPAROSCOPICA. UNA ALTERNATIVA PARA EL MANEJO DE TUMORES BENIGNOS DE GRAN TAMAÑO DE LA UNION GASTROESOFAGICA. REPORTE DE UN CASO.</w:t>
      </w:r>
      <w:r w:rsidRPr="00857F98">
        <w:rPr>
          <w:lang w:val="es-CL"/>
        </w:rPr>
        <w:br/>
        <w:t>Pascale Sallaberry S., Enrique Lanzarini S.</w:t>
      </w:r>
      <w:r w:rsidRPr="00857F98">
        <w:rPr>
          <w:lang w:val="es-CL"/>
        </w:rPr>
        <w:br/>
        <w:t>Universidad de los Andes</w:t>
      </w:r>
    </w:p>
    <w:p w14:paraId="29029E17" w14:textId="77777777" w:rsidR="003E6EA7" w:rsidRPr="00857F98" w:rsidRDefault="00877260">
      <w:pPr>
        <w:rPr>
          <w:lang w:val="es-CL"/>
        </w:rPr>
      </w:pPr>
      <w:r w:rsidRPr="00857F98">
        <w:rPr>
          <w:lang w:val="es-CL"/>
        </w:rPr>
        <w:t>207. HEMORRAGIA DIGESTIVA MASIVA POR ÚLCERAS DE CAMERON: EL ROL DE LA CIRUGÍA EN SU RESOLUCIÓN, A PROPÓSITO DE UN CASO.</w:t>
      </w:r>
      <w:r w:rsidRPr="00857F98">
        <w:rPr>
          <w:lang w:val="es-CL"/>
        </w:rPr>
        <w:br/>
        <w:t>Enrique Biel W. (</w:t>
      </w:r>
      <w:proofErr w:type="spellStart"/>
      <w:proofErr w:type="gramStart"/>
      <w:r w:rsidRPr="00857F98">
        <w:rPr>
          <w:lang w:val="es-CL"/>
        </w:rPr>
        <w:t>a,b</w:t>
      </w:r>
      <w:proofErr w:type="gramEnd"/>
      <w:r w:rsidRPr="00857F98">
        <w:rPr>
          <w:lang w:val="es-CL"/>
        </w:rPr>
        <w:t>,c</w:t>
      </w:r>
      <w:proofErr w:type="spellEnd"/>
      <w:r w:rsidRPr="00857F98">
        <w:rPr>
          <w:lang w:val="es-CL"/>
        </w:rPr>
        <w:t>), Josefa Erazo N.(a), Óscar Gamarra Ch.(</w:t>
      </w:r>
      <w:proofErr w:type="spellStart"/>
      <w:r w:rsidRPr="00857F98">
        <w:rPr>
          <w:lang w:val="es-CL"/>
        </w:rPr>
        <w:t>a,b,c</w:t>
      </w:r>
      <w:proofErr w:type="spellEnd"/>
      <w:r w:rsidRPr="00857F98">
        <w:rPr>
          <w:lang w:val="es-CL"/>
        </w:rPr>
        <w:t>), Bárbara Merino A.(a).</w:t>
      </w:r>
      <w:r w:rsidRPr="00857F98">
        <w:rPr>
          <w:lang w:val="es-CL"/>
        </w:rPr>
        <w:br/>
        <w:t>(a)Departamento de Cirugía, Facultad de Medicina, Universidad de Concepción, Chile. (b)Servicio de Cirugía, Hospital las Higueras de Talcahuano.  (c)Servicio de Cirugía, Clínica Sanatorio Alemán, Concepción.</w:t>
      </w:r>
    </w:p>
    <w:p w14:paraId="6477A24F" w14:textId="77777777" w:rsidR="003E6EA7" w:rsidRPr="00857F98" w:rsidRDefault="00877260">
      <w:pPr>
        <w:rPr>
          <w:lang w:val="es-CL"/>
        </w:rPr>
      </w:pPr>
      <w:r w:rsidRPr="00857F98">
        <w:rPr>
          <w:lang w:val="es-CL"/>
        </w:rPr>
        <w:t>208. GIST GÁSTRICO ACCIDENTADO RESUELTO POR LAPAROSCOPIA: REPORTE DE UN CASO CON GEN C-KIT NEGATIVO.</w:t>
      </w:r>
      <w:r w:rsidRPr="00857F98">
        <w:rPr>
          <w:lang w:val="es-CL"/>
        </w:rPr>
        <w:br/>
        <w:t>Enrique Biel W. (</w:t>
      </w:r>
      <w:proofErr w:type="spellStart"/>
      <w:proofErr w:type="gramStart"/>
      <w:r w:rsidRPr="00857F98">
        <w:rPr>
          <w:lang w:val="es-CL"/>
        </w:rPr>
        <w:t>a,b</w:t>
      </w:r>
      <w:proofErr w:type="gramEnd"/>
      <w:r w:rsidRPr="00857F98">
        <w:rPr>
          <w:lang w:val="es-CL"/>
        </w:rPr>
        <w:t>,c</w:t>
      </w:r>
      <w:proofErr w:type="spellEnd"/>
      <w:r w:rsidRPr="00857F98">
        <w:rPr>
          <w:lang w:val="es-CL"/>
        </w:rPr>
        <w:t>), Josefa Erazo N.(a), Rodrigo Torres-Quevedo Q.(</w:t>
      </w:r>
      <w:proofErr w:type="spellStart"/>
      <w:r w:rsidRPr="00857F98">
        <w:rPr>
          <w:lang w:val="es-CL"/>
        </w:rPr>
        <w:t>a,b,c</w:t>
      </w:r>
      <w:proofErr w:type="spellEnd"/>
      <w:r w:rsidRPr="00857F98">
        <w:rPr>
          <w:lang w:val="es-CL"/>
        </w:rPr>
        <w:t xml:space="preserve">). </w:t>
      </w:r>
      <w:r w:rsidRPr="00857F98">
        <w:rPr>
          <w:lang w:val="es-CL"/>
        </w:rPr>
        <w:br/>
        <w:t xml:space="preserve">(a)Departamento de Cirugía, Facultad de Medicina, Universidad de Concepción, Chile. (b)Clínica Bío </w:t>
      </w:r>
      <w:proofErr w:type="spellStart"/>
      <w:r w:rsidRPr="00857F98">
        <w:rPr>
          <w:lang w:val="es-CL"/>
        </w:rPr>
        <w:t>Bío</w:t>
      </w:r>
      <w:proofErr w:type="spellEnd"/>
      <w:r w:rsidRPr="00857F98">
        <w:rPr>
          <w:lang w:val="es-CL"/>
        </w:rPr>
        <w:t>, Chile. (c)Servicio de Cirugía, Hospital Guillermo Grant Benavente.</w:t>
      </w:r>
    </w:p>
    <w:p w14:paraId="23F46188" w14:textId="714E51A8" w:rsidR="008D759B" w:rsidRDefault="008D759B">
      <w:pPr>
        <w:rPr>
          <w:lang w:val="es-CL"/>
        </w:rPr>
      </w:pPr>
      <w:r w:rsidRPr="00857F98">
        <w:rPr>
          <w:highlight w:val="green"/>
          <w:lang w:val="es-CL"/>
        </w:rPr>
        <w:t>Comentador Dr</w:t>
      </w:r>
    </w:p>
    <w:p w14:paraId="5C9A9540" w14:textId="46C58E64" w:rsidR="003E6EA7" w:rsidRPr="00857F98" w:rsidRDefault="00877260">
      <w:pPr>
        <w:rPr>
          <w:lang w:val="es-CL"/>
        </w:rPr>
      </w:pPr>
      <w:r w:rsidRPr="00857F98">
        <w:rPr>
          <w:lang w:val="es-CL"/>
        </w:rPr>
        <w:t>209. METÁSTASIS CUTÁNEA COMO MANIFESTACIÓN ATÍPICA Y ASINTOMÁTICA DE RECIDIVA EN CÁNCER GÁSTRICO</w:t>
      </w:r>
      <w:r w:rsidRPr="00857F98">
        <w:rPr>
          <w:lang w:val="es-CL"/>
        </w:rPr>
        <w:br/>
        <w:t>Carolina Espinoza Palma, Jesus Rojas Lizana, Glomaryeth Luque Sulbarán, César Muñoz Castro</w:t>
      </w:r>
      <w:r w:rsidRPr="00857F98">
        <w:rPr>
          <w:lang w:val="es-CL"/>
        </w:rPr>
        <w:br/>
        <w:t xml:space="preserve">Universidad Católica del </w:t>
      </w:r>
      <w:proofErr w:type="spellStart"/>
      <w:r w:rsidRPr="00857F98">
        <w:rPr>
          <w:lang w:val="es-CL"/>
        </w:rPr>
        <w:t>Maule.Hospital</w:t>
      </w:r>
      <w:proofErr w:type="spellEnd"/>
      <w:r w:rsidRPr="00857F98">
        <w:rPr>
          <w:lang w:val="es-CL"/>
        </w:rPr>
        <w:t xml:space="preserve"> Regional de Talca</w:t>
      </w:r>
    </w:p>
    <w:p w14:paraId="315CAF50" w14:textId="77777777" w:rsidR="003E6EA7" w:rsidRPr="00857F98" w:rsidRDefault="00877260">
      <w:pPr>
        <w:rPr>
          <w:lang w:val="es-CL"/>
        </w:rPr>
      </w:pPr>
      <w:r w:rsidRPr="00857F98">
        <w:rPr>
          <w:lang w:val="es-CL"/>
        </w:rPr>
        <w:t>210. DIVERTÍCULO DUODENAL PERFORADO RESUELTO MEDIANTE MANEJO MÉDICO, A PROPÓSITO DE UN CASO</w:t>
      </w:r>
      <w:r w:rsidRPr="00857F98">
        <w:rPr>
          <w:lang w:val="es-CL"/>
        </w:rPr>
        <w:br/>
        <w:t xml:space="preserve">Susan Granados </w:t>
      </w:r>
      <w:proofErr w:type="spellStart"/>
      <w:r w:rsidRPr="00857F98">
        <w:rPr>
          <w:lang w:val="es-CL"/>
        </w:rPr>
        <w:t>Neyra</w:t>
      </w:r>
      <w:proofErr w:type="spellEnd"/>
      <w:r w:rsidRPr="00857F98">
        <w:rPr>
          <w:lang w:val="es-CL"/>
        </w:rPr>
        <w:t xml:space="preserve">, Claudia Lemus Rivera, Ana Marín </w:t>
      </w:r>
      <w:proofErr w:type="spellStart"/>
      <w:r w:rsidRPr="00857F98">
        <w:rPr>
          <w:lang w:val="es-CL"/>
        </w:rPr>
        <w:t>Marín</w:t>
      </w:r>
      <w:proofErr w:type="spellEnd"/>
      <w:r w:rsidRPr="00857F98">
        <w:rPr>
          <w:lang w:val="es-CL"/>
        </w:rPr>
        <w:t>, Jesús Coa Bracho</w:t>
      </w:r>
      <w:r w:rsidRPr="00857F98">
        <w:rPr>
          <w:lang w:val="es-CL"/>
        </w:rPr>
        <w:br/>
        <w:t>Clínica Dávila</w:t>
      </w:r>
    </w:p>
    <w:p w14:paraId="4BBE5B97" w14:textId="77777777" w:rsidR="003E6EA7" w:rsidRPr="00857F98" w:rsidRDefault="00877260">
      <w:pPr>
        <w:rPr>
          <w:lang w:val="es-CL"/>
        </w:rPr>
      </w:pPr>
      <w:r w:rsidRPr="00857F98">
        <w:rPr>
          <w:lang w:val="es-CL"/>
        </w:rPr>
        <w:t>211. CÁNCER GÁSTRICO 2 AÑOS DESPUÉS DE GASTRECTOMÍA VERTICAL. REPORTE DE UN CASO.</w:t>
      </w:r>
      <w:r w:rsidRPr="00857F98">
        <w:rPr>
          <w:lang w:val="es-CL"/>
        </w:rPr>
        <w:br/>
        <w:t>Pascale Sallaberry S., Enrique Lanzarini S., Rodrigo Muñoz C., Alex Escalona P.</w:t>
      </w:r>
      <w:r w:rsidRPr="00857F98">
        <w:rPr>
          <w:lang w:val="es-CL"/>
        </w:rPr>
        <w:br/>
        <w:t>Clínica Universidad de los Andes</w:t>
      </w:r>
    </w:p>
    <w:p w14:paraId="60CC8D4A" w14:textId="77777777" w:rsidR="003E6EA7" w:rsidRDefault="00877260">
      <w:pPr>
        <w:rPr>
          <w:lang w:val="es-CL"/>
        </w:rPr>
      </w:pPr>
      <w:r w:rsidRPr="00857F98">
        <w:rPr>
          <w:lang w:val="es-CL"/>
        </w:rPr>
        <w:t>212. MALFORMACIÓN ARTERIOVENOSA GASTRODUODENAL COMO CAUSA INFRECUENTE DE HEMORRAGIA DIGESTIVA ALTA: REPORTE DE CASO</w:t>
      </w:r>
      <w:r w:rsidRPr="00857F98">
        <w:rPr>
          <w:lang w:val="es-CL"/>
        </w:rPr>
        <w:br/>
        <w:t xml:space="preserve">Felipe Barnert, Macarena Grandon, John </w:t>
      </w:r>
      <w:proofErr w:type="spellStart"/>
      <w:r w:rsidRPr="00857F98">
        <w:rPr>
          <w:lang w:val="es-CL"/>
        </w:rPr>
        <w:t>Bittner</w:t>
      </w:r>
      <w:proofErr w:type="spellEnd"/>
      <w:r w:rsidRPr="00857F98">
        <w:rPr>
          <w:lang w:val="es-CL"/>
        </w:rPr>
        <w:t>, Erick Castillo</w:t>
      </w:r>
      <w:r w:rsidRPr="00857F98">
        <w:rPr>
          <w:lang w:val="es-CL"/>
        </w:rPr>
        <w:br/>
        <w:t>Hospital de Puerto Montt, Universidad San Sebastián</w:t>
      </w:r>
    </w:p>
    <w:p w14:paraId="559173B9" w14:textId="48115447" w:rsidR="008D759B" w:rsidRPr="00857F98" w:rsidRDefault="008D759B">
      <w:pPr>
        <w:rPr>
          <w:lang w:val="es-CL"/>
        </w:rPr>
      </w:pPr>
      <w:r w:rsidRPr="00857F98">
        <w:rPr>
          <w:highlight w:val="green"/>
          <w:lang w:val="es-CL"/>
        </w:rPr>
        <w:t>Comentador Dr</w:t>
      </w:r>
    </w:p>
    <w:p w14:paraId="22553D21" w14:textId="77777777" w:rsidR="003E6EA7" w:rsidRPr="00857F98" w:rsidRDefault="00877260">
      <w:pPr>
        <w:rPr>
          <w:lang w:val="es-CL"/>
        </w:rPr>
      </w:pPr>
      <w:r w:rsidRPr="00857F98">
        <w:rPr>
          <w:lang w:val="es-CL"/>
        </w:rPr>
        <w:t>213. METÁSTASIS COLÓNICA DE PRIMARIO GÁSTRICO: REPORTE DE CASO</w:t>
      </w:r>
      <w:r w:rsidRPr="00857F98">
        <w:rPr>
          <w:lang w:val="es-CL"/>
        </w:rPr>
        <w:br/>
        <w:t xml:space="preserve">Felipe Barnert, John </w:t>
      </w:r>
      <w:proofErr w:type="spellStart"/>
      <w:r w:rsidRPr="00857F98">
        <w:rPr>
          <w:lang w:val="es-CL"/>
        </w:rPr>
        <w:t>Bittner</w:t>
      </w:r>
      <w:proofErr w:type="spellEnd"/>
      <w:r w:rsidRPr="00857F98">
        <w:rPr>
          <w:lang w:val="es-CL"/>
        </w:rPr>
        <w:t>, Macarena Grandon, Erick Castillo</w:t>
      </w:r>
      <w:r w:rsidRPr="00857F98">
        <w:rPr>
          <w:lang w:val="es-CL"/>
        </w:rPr>
        <w:br/>
        <w:t>Hospital de Puerto Montt, Universidad San Sebastián.</w:t>
      </w:r>
    </w:p>
    <w:p w14:paraId="3B16EE62" w14:textId="77777777" w:rsidR="003E6EA7" w:rsidRPr="00857F98" w:rsidRDefault="00877260">
      <w:pPr>
        <w:rPr>
          <w:lang w:val="es-CL"/>
        </w:rPr>
      </w:pPr>
      <w:r w:rsidRPr="00857F98">
        <w:rPr>
          <w:lang w:val="es-CL"/>
        </w:rPr>
        <w:t xml:space="preserve">214. LIPOMA GÁSTRICO SINTOMÁTICO, UNA ENTIDAD INHABITUAL: REPORTE DE CASO. </w:t>
      </w:r>
      <w:r w:rsidRPr="00857F98">
        <w:rPr>
          <w:lang w:val="es-CL"/>
        </w:rPr>
        <w:br/>
        <w:t xml:space="preserve">Sofía Hernández G., Daniela Leporati J., Carlos Cárcamo I., Carla Lillo M., Francisco </w:t>
      </w:r>
      <w:proofErr w:type="spellStart"/>
      <w:r w:rsidRPr="00857F98">
        <w:rPr>
          <w:lang w:val="es-CL"/>
        </w:rPr>
        <w:t>Reiser</w:t>
      </w:r>
      <w:proofErr w:type="spellEnd"/>
      <w:r w:rsidRPr="00857F98">
        <w:rPr>
          <w:lang w:val="es-CL"/>
        </w:rPr>
        <w:t xml:space="preserve"> V.</w:t>
      </w:r>
      <w:r w:rsidRPr="00857F98">
        <w:rPr>
          <w:lang w:val="es-CL"/>
        </w:rPr>
        <w:br/>
        <w:t>Instituto de Cirugía y Anatomía Patológica, Hospital Base de Valdivia</w:t>
      </w:r>
    </w:p>
    <w:p w14:paraId="79C405CE" w14:textId="77777777" w:rsidR="003E6EA7" w:rsidRPr="00857F98" w:rsidRDefault="00877260">
      <w:pPr>
        <w:rPr>
          <w:lang w:val="es-CL"/>
        </w:rPr>
      </w:pPr>
      <w:r w:rsidRPr="00857F98">
        <w:rPr>
          <w:lang w:val="es-CL"/>
        </w:rPr>
        <w:t xml:space="preserve">215. LINFOMA NO HODGKIN GÁSTRICO COMO DESAFÍO DIAGNÓSTICO. </w:t>
      </w:r>
      <w:r w:rsidRPr="00857F98">
        <w:rPr>
          <w:lang w:val="es-CL"/>
        </w:rPr>
        <w:br/>
        <w:t>PABLO RETAMAL T</w:t>
      </w:r>
      <w:r w:rsidRPr="00857F98">
        <w:rPr>
          <w:lang w:val="es-CL"/>
        </w:rPr>
        <w:br/>
        <w:t>UNIVERSIDAD CATÓLICA DEL MAULE-HOSPITAL DE TALCA</w:t>
      </w:r>
    </w:p>
    <w:p w14:paraId="701FB8BA" w14:textId="77777777" w:rsidR="003E6EA7" w:rsidRDefault="00877260">
      <w:pPr>
        <w:rPr>
          <w:lang w:val="es-CL"/>
        </w:rPr>
      </w:pPr>
      <w:r w:rsidRPr="00857F98">
        <w:rPr>
          <w:lang w:val="es-CL"/>
        </w:rPr>
        <w:t>216. VÓLVULO Y NECROSIS GÁSTRICA COMO RESULTADO DE UNA RECIDIVA PRECOZ EN HERNIOPLASTÍA HIATAL ELECTIVA: A PROPÓSITO DE UN CASO.</w:t>
      </w:r>
      <w:r w:rsidRPr="00857F98">
        <w:rPr>
          <w:lang w:val="es-CL"/>
        </w:rPr>
        <w:br/>
        <w:t>Josefa Erazo N. (a), Darwin Madrid C. (a), Camila Olave V. (a), Enrique Biel W. (</w:t>
      </w:r>
      <w:proofErr w:type="spellStart"/>
      <w:proofErr w:type="gramStart"/>
      <w:r w:rsidRPr="00857F98">
        <w:rPr>
          <w:lang w:val="es-CL"/>
        </w:rPr>
        <w:t>a,b</w:t>
      </w:r>
      <w:proofErr w:type="spellEnd"/>
      <w:proofErr w:type="gramEnd"/>
      <w:r w:rsidRPr="00857F98">
        <w:rPr>
          <w:lang w:val="es-CL"/>
        </w:rPr>
        <w:t>), Jorge Gajardo J. (</w:t>
      </w:r>
      <w:proofErr w:type="spellStart"/>
      <w:r w:rsidRPr="00857F98">
        <w:rPr>
          <w:lang w:val="es-CL"/>
        </w:rPr>
        <w:t>a,b</w:t>
      </w:r>
      <w:proofErr w:type="spellEnd"/>
      <w:r w:rsidRPr="00857F98">
        <w:rPr>
          <w:lang w:val="es-CL"/>
        </w:rPr>
        <w:t>), Thomas Schaub F. (</w:t>
      </w:r>
      <w:proofErr w:type="spellStart"/>
      <w:r w:rsidRPr="00857F98">
        <w:rPr>
          <w:lang w:val="es-CL"/>
        </w:rPr>
        <w:t>a,b</w:t>
      </w:r>
      <w:proofErr w:type="spellEnd"/>
      <w:r w:rsidRPr="00857F98">
        <w:rPr>
          <w:lang w:val="es-CL"/>
        </w:rPr>
        <w:t>), Óscar Gamarra Ch. (</w:t>
      </w:r>
      <w:proofErr w:type="spellStart"/>
      <w:proofErr w:type="gramStart"/>
      <w:r w:rsidRPr="00857F98">
        <w:rPr>
          <w:lang w:val="es-CL"/>
        </w:rPr>
        <w:t>a,b</w:t>
      </w:r>
      <w:proofErr w:type="spellEnd"/>
      <w:proofErr w:type="gramEnd"/>
      <w:r w:rsidRPr="00857F98">
        <w:rPr>
          <w:lang w:val="es-CL"/>
        </w:rPr>
        <w:t>), Francisco Pacheco B. (</w:t>
      </w:r>
      <w:proofErr w:type="spellStart"/>
      <w:r w:rsidRPr="00857F98">
        <w:rPr>
          <w:lang w:val="es-CL"/>
        </w:rPr>
        <w:t>a,b</w:t>
      </w:r>
      <w:proofErr w:type="spellEnd"/>
      <w:r w:rsidRPr="00857F98">
        <w:rPr>
          <w:lang w:val="es-CL"/>
        </w:rPr>
        <w:t>),  Hector Molina Z. (</w:t>
      </w:r>
      <w:proofErr w:type="spellStart"/>
      <w:r w:rsidRPr="00857F98">
        <w:rPr>
          <w:lang w:val="es-CL"/>
        </w:rPr>
        <w:t>a,b</w:t>
      </w:r>
      <w:proofErr w:type="spellEnd"/>
      <w:r w:rsidRPr="00857F98">
        <w:rPr>
          <w:lang w:val="es-CL"/>
        </w:rPr>
        <w:t>).</w:t>
      </w:r>
      <w:r w:rsidRPr="00857F98">
        <w:rPr>
          <w:lang w:val="es-CL"/>
        </w:rPr>
        <w:br/>
      </w:r>
      <w:r w:rsidRPr="00857F98">
        <w:rPr>
          <w:lang w:val="es-CL"/>
        </w:rPr>
        <w:lastRenderedPageBreak/>
        <w:t>(a)Departamento de Cirugía, Facultad de Medicina, Universidad de Concepción, Chile. (b) Servicio de Cirugía, Hospital Dr. Guillermo Grant Benavente, Concepción, Chile.</w:t>
      </w:r>
    </w:p>
    <w:p w14:paraId="7AB542B6" w14:textId="16CD3E39" w:rsidR="008D759B" w:rsidRPr="00857F98" w:rsidRDefault="008D759B">
      <w:pPr>
        <w:rPr>
          <w:lang w:val="es-CL"/>
        </w:rPr>
      </w:pPr>
      <w:r w:rsidRPr="00857F98">
        <w:rPr>
          <w:highlight w:val="green"/>
          <w:lang w:val="es-CL"/>
        </w:rPr>
        <w:t>Comentador Dr</w:t>
      </w:r>
    </w:p>
    <w:p w14:paraId="0BFEB262" w14:textId="77777777" w:rsidR="003E6EA7" w:rsidRPr="00857F98" w:rsidRDefault="00877260">
      <w:pPr>
        <w:rPr>
          <w:lang w:val="es-CL"/>
        </w:rPr>
      </w:pPr>
      <w:r w:rsidRPr="00857F98">
        <w:rPr>
          <w:lang w:val="es-CL"/>
        </w:rPr>
        <w:t>217. METÁSTASIS DE MELANOMA COMO DIAGNÓSTICO DIFERENCIAL DE CÁNCER GÁSTRICO. REPORTE DE CASO.</w:t>
      </w:r>
      <w:r w:rsidRPr="00857F98">
        <w:rPr>
          <w:lang w:val="es-CL"/>
        </w:rPr>
        <w:br/>
        <w:t xml:space="preserve">Maria Valle B. Juan Cona F. Matias Martinez F.  Gabriela Lagos F. Maria Lopez </w:t>
      </w:r>
      <w:proofErr w:type="gramStart"/>
      <w:r w:rsidRPr="00857F98">
        <w:rPr>
          <w:lang w:val="es-CL"/>
        </w:rPr>
        <w:t>L,  Erwin</w:t>
      </w:r>
      <w:proofErr w:type="gramEnd"/>
      <w:r w:rsidRPr="00857F98">
        <w:rPr>
          <w:lang w:val="es-CL"/>
        </w:rPr>
        <w:t xml:space="preserve"> Buckel G.</w:t>
      </w:r>
      <w:r w:rsidRPr="00857F98">
        <w:rPr>
          <w:lang w:val="es-CL"/>
        </w:rPr>
        <w:br/>
        <w:t>HOSPITAL DIPRECA</w:t>
      </w:r>
    </w:p>
    <w:p w14:paraId="450E01FD" w14:textId="77777777" w:rsidR="003E6EA7" w:rsidRPr="00857F98" w:rsidRDefault="00877260">
      <w:pPr>
        <w:rPr>
          <w:lang w:val="es-CL"/>
        </w:rPr>
      </w:pPr>
      <w:r w:rsidRPr="00857F98">
        <w:rPr>
          <w:lang w:val="es-CL"/>
        </w:rPr>
        <w:t xml:space="preserve">218. CIRUGÍA DE URGENCIA DE HERNIA HIATAL MIXTA COMPLICADA. REPORTE DE CASO. </w:t>
      </w:r>
      <w:r w:rsidRPr="00857F98">
        <w:rPr>
          <w:lang w:val="es-CL"/>
        </w:rPr>
        <w:br/>
        <w:t>Juan Chuecas J., Lorena Garate G., Isadora Santander Z., Richard Romero M., Carlos Saiz T., Catalina Valenzuela V., Juan Peraza F.</w:t>
      </w:r>
      <w:r w:rsidRPr="00857F98">
        <w:rPr>
          <w:lang w:val="es-CL"/>
        </w:rPr>
        <w:br/>
        <w:t xml:space="preserve">Hospital Las </w:t>
      </w:r>
      <w:proofErr w:type="spellStart"/>
      <w:r w:rsidRPr="00857F98">
        <w:rPr>
          <w:lang w:val="es-CL"/>
        </w:rPr>
        <w:t>HIgueras</w:t>
      </w:r>
      <w:proofErr w:type="spellEnd"/>
      <w:r w:rsidRPr="00857F98">
        <w:rPr>
          <w:lang w:val="es-CL"/>
        </w:rPr>
        <w:t xml:space="preserve"> de Talcahuano. Servicio de Urgencias. </w:t>
      </w:r>
    </w:p>
    <w:p w14:paraId="456F1D14" w14:textId="77777777" w:rsidR="003E6EA7" w:rsidRPr="00857F98" w:rsidRDefault="00877260">
      <w:pPr>
        <w:rPr>
          <w:lang w:val="es-CL"/>
        </w:rPr>
      </w:pPr>
      <w:r w:rsidRPr="00857F98">
        <w:rPr>
          <w:lang w:val="es-CL"/>
        </w:rPr>
        <w:t xml:space="preserve">219. "CASO CLÍNICO MALROTACIÓN INTESTINAL: UNA ENTIDAD POCO CONOCIDA Y DESAFIANTE PARA EL CIRUJANO". </w:t>
      </w:r>
      <w:r w:rsidRPr="00857F98">
        <w:rPr>
          <w:lang w:val="es-CL"/>
        </w:rPr>
        <w:br/>
        <w:t xml:space="preserve">Iñaki Castro A, Cristian Gallegos C, Owen Korn B, Luis Gutierrez C, Patricio Araya C, </w:t>
      </w:r>
      <w:proofErr w:type="spellStart"/>
      <w:r w:rsidRPr="00857F98">
        <w:rPr>
          <w:lang w:val="es-CL"/>
        </w:rPr>
        <w:t>Ursula</w:t>
      </w:r>
      <w:proofErr w:type="spellEnd"/>
      <w:r w:rsidRPr="00857F98">
        <w:rPr>
          <w:lang w:val="es-CL"/>
        </w:rPr>
        <w:t xml:space="preserve"> Figueroa F, Catalina Pozo V </w:t>
      </w:r>
      <w:r w:rsidRPr="00857F98">
        <w:rPr>
          <w:lang w:val="es-CL"/>
        </w:rPr>
        <w:br/>
        <w:t xml:space="preserve">Hospital </w:t>
      </w:r>
      <w:proofErr w:type="spellStart"/>
      <w:r w:rsidRPr="00857F98">
        <w:rPr>
          <w:lang w:val="es-CL"/>
        </w:rPr>
        <w:t>Clinico</w:t>
      </w:r>
      <w:proofErr w:type="spellEnd"/>
      <w:r w:rsidRPr="00857F98">
        <w:rPr>
          <w:lang w:val="es-CL"/>
        </w:rPr>
        <w:t xml:space="preserve"> de la Universidad de Chile</w:t>
      </w:r>
    </w:p>
    <w:p w14:paraId="52BB5DC2" w14:textId="77777777" w:rsidR="003E6EA7" w:rsidRDefault="00877260">
      <w:pPr>
        <w:rPr>
          <w:lang w:val="es-CL"/>
        </w:rPr>
      </w:pPr>
      <w:r w:rsidRPr="00857F98">
        <w:rPr>
          <w:lang w:val="es-CL"/>
        </w:rPr>
        <w:t>220. NECROSIS ISQUÉMICA DEL REMANENTE GÁSTRICO POST GASTRECTOMIA SUBTOTAL LAPAROSCÓPICA: A PROPÓSITO DE UN CASO</w:t>
      </w:r>
      <w:r w:rsidRPr="00857F98">
        <w:rPr>
          <w:lang w:val="es-CL"/>
        </w:rPr>
        <w:br/>
        <w:t>Claudia Marín H, Juan Andrés Díaz B, Brandon Valencia C, María Jesus Saavedra L, Fernando Crovari E.</w:t>
      </w:r>
      <w:r w:rsidRPr="00857F98">
        <w:rPr>
          <w:lang w:val="es-CL"/>
        </w:rPr>
        <w:br/>
        <w:t>Pontificia Universidad Católica de Chile</w:t>
      </w:r>
    </w:p>
    <w:p w14:paraId="4CF5E230" w14:textId="0FF3316B" w:rsidR="008D759B" w:rsidRPr="00857F98" w:rsidRDefault="008D759B">
      <w:pPr>
        <w:rPr>
          <w:lang w:val="es-CL"/>
        </w:rPr>
      </w:pPr>
      <w:r w:rsidRPr="00857F98">
        <w:rPr>
          <w:highlight w:val="green"/>
          <w:lang w:val="es-CL"/>
        </w:rPr>
        <w:t>Comentador Dr</w:t>
      </w:r>
    </w:p>
    <w:p w14:paraId="7908BEFA" w14:textId="77777777" w:rsidR="003E6EA7" w:rsidRPr="00857F98" w:rsidRDefault="00877260">
      <w:pPr>
        <w:rPr>
          <w:lang w:val="es-CL"/>
        </w:rPr>
      </w:pPr>
      <w:r w:rsidRPr="00857F98">
        <w:rPr>
          <w:lang w:val="es-CL"/>
        </w:rPr>
        <w:t>221. PÁNCREAS ECTÓPICO EN PARED GÁSTRICA COMO ETIOLOGÍA DE ÚLCERA GÁSTRICA GIGANTE. REPORTE DE CASO.</w:t>
      </w:r>
      <w:r w:rsidRPr="00857F98">
        <w:rPr>
          <w:lang w:val="es-CL"/>
        </w:rPr>
        <w:br/>
        <w:t>Pablo González Bobadilla, Antonio Mercandino Sepulveda, Macarena Martínez Campillay, Ana Gómez Abreu, Joaquin Zambrano Freire</w:t>
      </w:r>
      <w:r w:rsidRPr="00857F98">
        <w:rPr>
          <w:lang w:val="es-CL"/>
        </w:rPr>
        <w:br/>
        <w:t>Servicio de Cirugía, Hospital Carlos Cisternas, Calama</w:t>
      </w:r>
    </w:p>
    <w:p w14:paraId="5F93856A" w14:textId="77777777" w:rsidR="003E6EA7" w:rsidRPr="00857F98" w:rsidRDefault="00877260">
      <w:pPr>
        <w:rPr>
          <w:lang w:val="es-CL"/>
        </w:rPr>
      </w:pPr>
      <w:r w:rsidRPr="00857F98">
        <w:rPr>
          <w:lang w:val="es-CL"/>
        </w:rPr>
        <w:t>222. SÍNDROME DE HAMMAN COMO DIAGNÓSTICO DIFERENCIAL DE PERFORACIÓN ESOFÁGICA.</w:t>
      </w:r>
      <w:r w:rsidRPr="00857F98">
        <w:rPr>
          <w:lang w:val="es-CL"/>
        </w:rPr>
        <w:br/>
        <w:t>Josefa Erazo N. (b), Enrique Biel W. (</w:t>
      </w:r>
      <w:proofErr w:type="spellStart"/>
      <w:proofErr w:type="gramStart"/>
      <w:r w:rsidRPr="00857F98">
        <w:rPr>
          <w:lang w:val="es-CL"/>
        </w:rPr>
        <w:t>a,b</w:t>
      </w:r>
      <w:proofErr w:type="spellEnd"/>
      <w:proofErr w:type="gramEnd"/>
      <w:r w:rsidRPr="00857F98">
        <w:rPr>
          <w:lang w:val="es-CL"/>
        </w:rPr>
        <w:t>), Jorge Gajardo J.(</w:t>
      </w:r>
      <w:proofErr w:type="spellStart"/>
      <w:r w:rsidRPr="00857F98">
        <w:rPr>
          <w:lang w:val="es-CL"/>
        </w:rPr>
        <w:t>a,b</w:t>
      </w:r>
      <w:proofErr w:type="spellEnd"/>
      <w:r w:rsidRPr="00857F98">
        <w:rPr>
          <w:lang w:val="es-CL"/>
        </w:rPr>
        <w:t>), Thomas Schaub F.(</w:t>
      </w:r>
      <w:proofErr w:type="spellStart"/>
      <w:r w:rsidRPr="00857F98">
        <w:rPr>
          <w:lang w:val="es-CL"/>
        </w:rPr>
        <w:t>a,b</w:t>
      </w:r>
      <w:proofErr w:type="spellEnd"/>
      <w:r w:rsidRPr="00857F98">
        <w:rPr>
          <w:lang w:val="es-CL"/>
        </w:rPr>
        <w:t>), Oscar Gamarra Ch.(</w:t>
      </w:r>
      <w:proofErr w:type="spellStart"/>
      <w:r w:rsidRPr="00857F98">
        <w:rPr>
          <w:lang w:val="es-CL"/>
        </w:rPr>
        <w:t>a,b</w:t>
      </w:r>
      <w:proofErr w:type="spellEnd"/>
      <w:r w:rsidRPr="00857F98">
        <w:rPr>
          <w:lang w:val="es-CL"/>
        </w:rPr>
        <w:t>) Francisco Pacheco B.(</w:t>
      </w:r>
      <w:proofErr w:type="spellStart"/>
      <w:r w:rsidRPr="00857F98">
        <w:rPr>
          <w:lang w:val="es-CL"/>
        </w:rPr>
        <w:t>a,b</w:t>
      </w:r>
      <w:proofErr w:type="spellEnd"/>
      <w:r w:rsidRPr="00857F98">
        <w:rPr>
          <w:lang w:val="es-CL"/>
        </w:rPr>
        <w:t>), Darwin Madrid C.(</w:t>
      </w:r>
      <w:proofErr w:type="spellStart"/>
      <w:r w:rsidRPr="00857F98">
        <w:rPr>
          <w:lang w:val="es-CL"/>
        </w:rPr>
        <w:t>a,b</w:t>
      </w:r>
      <w:proofErr w:type="spellEnd"/>
      <w:r w:rsidRPr="00857F98">
        <w:rPr>
          <w:lang w:val="es-CL"/>
        </w:rPr>
        <w:t>), Camila Olave (</w:t>
      </w:r>
      <w:proofErr w:type="spellStart"/>
      <w:r w:rsidRPr="00857F98">
        <w:rPr>
          <w:lang w:val="es-CL"/>
        </w:rPr>
        <w:t>a,b</w:t>
      </w:r>
      <w:proofErr w:type="spellEnd"/>
      <w:r w:rsidRPr="00857F98">
        <w:rPr>
          <w:lang w:val="es-CL"/>
        </w:rPr>
        <w:t>) y Héctor Molina Z. (</w:t>
      </w:r>
      <w:proofErr w:type="spellStart"/>
      <w:r w:rsidRPr="00857F98">
        <w:rPr>
          <w:lang w:val="es-CL"/>
        </w:rPr>
        <w:t>a,b</w:t>
      </w:r>
      <w:proofErr w:type="spellEnd"/>
      <w:r w:rsidRPr="00857F98">
        <w:rPr>
          <w:lang w:val="es-CL"/>
        </w:rPr>
        <w:t>).</w:t>
      </w:r>
      <w:r w:rsidRPr="00857F98">
        <w:rPr>
          <w:lang w:val="es-CL"/>
        </w:rPr>
        <w:br/>
        <w:t>(a)Servicio de Cirugía, Hospital Guillermo Grant Benavente, Concepción. (b)Departamento de Cirugía, Facultad de Medicina, Universidad de Concepción, Chile.</w:t>
      </w:r>
    </w:p>
    <w:p w14:paraId="39721271" w14:textId="77777777" w:rsidR="003E6EA7" w:rsidRPr="00857F98" w:rsidRDefault="00877260">
      <w:pPr>
        <w:rPr>
          <w:lang w:val="es-CL"/>
        </w:rPr>
      </w:pPr>
      <w:r w:rsidRPr="00857F98">
        <w:rPr>
          <w:lang w:val="es-CL"/>
        </w:rPr>
        <w:t>223. TUBERCULOSIS PERITONEAL COMO DIAGNÓSTICO DIFERENCIAL DE CARCINOMATOSIS PERITONEAL. PRESENTACIÓN DE UNA SERIE DE CASOS.</w:t>
      </w:r>
      <w:r w:rsidRPr="00857F98">
        <w:rPr>
          <w:lang w:val="es-CL"/>
        </w:rPr>
        <w:br/>
        <w:t>Luis Barra L., Andres Aguilar A., Víctor Molina G., Luis Fonseca R., Cristóbal Azocar B.</w:t>
      </w:r>
      <w:r w:rsidRPr="00857F98">
        <w:rPr>
          <w:lang w:val="es-CL"/>
        </w:rPr>
        <w:br/>
        <w:t>Hospital Doctor Hernan Henriquez Aravena Temuco</w:t>
      </w:r>
    </w:p>
    <w:p w14:paraId="683A5835" w14:textId="77777777" w:rsidR="003E6EA7" w:rsidRPr="00857F98" w:rsidRDefault="00877260">
      <w:pPr>
        <w:rPr>
          <w:lang w:val="es-CL"/>
        </w:rPr>
      </w:pPr>
      <w:r w:rsidRPr="00857F98">
        <w:rPr>
          <w:lang w:val="es-CL"/>
        </w:rPr>
        <w:t>224. GASTRECTOMÍA SUBTOTAL COMO ALTERNATIVA TERAPÉUTICA EN POLIPOSIS GÁSTRICA SINTOMÁTICA RECIDIVANTE. A PROPÓSITO DE UN CASO.</w:t>
      </w:r>
      <w:r w:rsidRPr="00857F98">
        <w:rPr>
          <w:lang w:val="es-CL"/>
        </w:rPr>
        <w:br/>
        <w:t xml:space="preserve">Tomás Lazo, Nicolás Lapuente, Eduardo Cabezas, Andrea </w:t>
      </w:r>
      <w:proofErr w:type="spellStart"/>
      <w:r w:rsidRPr="00857F98">
        <w:rPr>
          <w:lang w:val="es-CL"/>
        </w:rPr>
        <w:t>Schwenger</w:t>
      </w:r>
      <w:proofErr w:type="spellEnd"/>
      <w:r w:rsidRPr="00857F98">
        <w:rPr>
          <w:lang w:val="es-CL"/>
        </w:rPr>
        <w:t xml:space="preserve">, Rebecca Espinoza, Josefina Rojas, Santiago </w:t>
      </w:r>
      <w:proofErr w:type="spellStart"/>
      <w:r w:rsidRPr="00857F98">
        <w:rPr>
          <w:lang w:val="es-CL"/>
        </w:rPr>
        <w:t>Tessada</w:t>
      </w:r>
      <w:proofErr w:type="spellEnd"/>
      <w:r w:rsidRPr="00857F98">
        <w:rPr>
          <w:lang w:val="es-CL"/>
        </w:rPr>
        <w:br/>
        <w:t>Universidad de los Andes</w:t>
      </w:r>
    </w:p>
    <w:p w14:paraId="2156DD52" w14:textId="77777777" w:rsidR="003E6EA7" w:rsidRPr="00857F98" w:rsidRDefault="00877260">
      <w:pPr>
        <w:rPr>
          <w:lang w:val="es-CL"/>
        </w:rPr>
      </w:pPr>
      <w:r w:rsidRPr="00857F98">
        <w:rPr>
          <w:lang w:val="es-CL"/>
        </w:rPr>
        <w:t xml:space="preserve">225. HEMOPERITONEO POR RUPTURA ESPLÉNICA COMO PRESENTACIÓN ATÍPICA DE UNA HERNIA HIATAL COMPLICADA: A PROPÓSITO DE UN CASO. </w:t>
      </w:r>
      <w:r w:rsidRPr="00857F98">
        <w:rPr>
          <w:lang w:val="es-CL"/>
        </w:rPr>
        <w:br/>
        <w:t>Josefa Erazo N. (b), Enrique Biel W. (</w:t>
      </w:r>
      <w:proofErr w:type="spellStart"/>
      <w:proofErr w:type="gramStart"/>
      <w:r w:rsidRPr="00857F98">
        <w:rPr>
          <w:lang w:val="es-CL"/>
        </w:rPr>
        <w:t>a,b</w:t>
      </w:r>
      <w:proofErr w:type="spellEnd"/>
      <w:proofErr w:type="gramEnd"/>
      <w:r w:rsidRPr="00857F98">
        <w:rPr>
          <w:lang w:val="es-CL"/>
        </w:rPr>
        <w:t>), Jorge Gajardo J.(</w:t>
      </w:r>
      <w:proofErr w:type="spellStart"/>
      <w:r w:rsidRPr="00857F98">
        <w:rPr>
          <w:lang w:val="es-CL"/>
        </w:rPr>
        <w:t>a,b</w:t>
      </w:r>
      <w:proofErr w:type="spellEnd"/>
      <w:r w:rsidRPr="00857F98">
        <w:rPr>
          <w:lang w:val="es-CL"/>
        </w:rPr>
        <w:t>), Thomas Schaub F.(</w:t>
      </w:r>
      <w:proofErr w:type="spellStart"/>
      <w:r w:rsidRPr="00857F98">
        <w:rPr>
          <w:lang w:val="es-CL"/>
        </w:rPr>
        <w:t>a,b</w:t>
      </w:r>
      <w:proofErr w:type="spellEnd"/>
      <w:r w:rsidRPr="00857F98">
        <w:rPr>
          <w:lang w:val="es-CL"/>
        </w:rPr>
        <w:t>), Oscar Gamarra Ch.(</w:t>
      </w:r>
      <w:proofErr w:type="spellStart"/>
      <w:r w:rsidRPr="00857F98">
        <w:rPr>
          <w:lang w:val="es-CL"/>
        </w:rPr>
        <w:t>a,b</w:t>
      </w:r>
      <w:proofErr w:type="spellEnd"/>
      <w:r w:rsidRPr="00857F98">
        <w:rPr>
          <w:lang w:val="es-CL"/>
        </w:rPr>
        <w:t>) Francisco Pacheco B.(</w:t>
      </w:r>
      <w:proofErr w:type="spellStart"/>
      <w:r w:rsidRPr="00857F98">
        <w:rPr>
          <w:lang w:val="es-CL"/>
        </w:rPr>
        <w:t>a,b</w:t>
      </w:r>
      <w:proofErr w:type="spellEnd"/>
      <w:r w:rsidRPr="00857F98">
        <w:rPr>
          <w:lang w:val="es-CL"/>
        </w:rPr>
        <w:t>), Darwin Madrid C.(</w:t>
      </w:r>
      <w:proofErr w:type="spellStart"/>
      <w:r w:rsidRPr="00857F98">
        <w:rPr>
          <w:lang w:val="es-CL"/>
        </w:rPr>
        <w:t>a,b</w:t>
      </w:r>
      <w:proofErr w:type="spellEnd"/>
      <w:r w:rsidRPr="00857F98">
        <w:rPr>
          <w:lang w:val="es-CL"/>
        </w:rPr>
        <w:t>), Camila Olave V (</w:t>
      </w:r>
      <w:proofErr w:type="spellStart"/>
      <w:r w:rsidRPr="00857F98">
        <w:rPr>
          <w:lang w:val="es-CL"/>
        </w:rPr>
        <w:t>a,b</w:t>
      </w:r>
      <w:proofErr w:type="spellEnd"/>
      <w:r w:rsidRPr="00857F98">
        <w:rPr>
          <w:lang w:val="es-CL"/>
        </w:rPr>
        <w:t>) y Héctor Molina Z. (</w:t>
      </w:r>
      <w:proofErr w:type="spellStart"/>
      <w:r w:rsidRPr="00857F98">
        <w:rPr>
          <w:lang w:val="es-CL"/>
        </w:rPr>
        <w:t>a,b</w:t>
      </w:r>
      <w:proofErr w:type="spellEnd"/>
      <w:r w:rsidRPr="00857F98">
        <w:rPr>
          <w:lang w:val="es-CL"/>
        </w:rPr>
        <w:t>).</w:t>
      </w:r>
      <w:r w:rsidRPr="00857F98">
        <w:rPr>
          <w:lang w:val="es-CL"/>
        </w:rPr>
        <w:br/>
        <w:t>(a)Servicio de Cirugía, Hospital Guillermo Grant Benavente, Concepción. (b)Departamento de Cirugía, Facultad de Medicina, Universidad de Concepción, Chile.</w:t>
      </w:r>
    </w:p>
    <w:p w14:paraId="2FBF07B7" w14:textId="0ED21349" w:rsidR="00B03229" w:rsidRDefault="003813C7" w:rsidP="00B03229">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9</w:t>
      </w:r>
      <w:r w:rsidR="00B03229">
        <w:rPr>
          <w:rFonts w:ascii="Times New Roman" w:hAnsi="Times New Roman" w:cs="Times New Roman"/>
          <w:b/>
          <w:bCs/>
          <w:color w:val="00B050"/>
          <w:sz w:val="40"/>
          <w:szCs w:val="40"/>
          <w:u w:val="single"/>
          <w:lang w:val="es-CL"/>
        </w:rPr>
        <w:t xml:space="preserve">. </w:t>
      </w:r>
      <w:r>
        <w:rPr>
          <w:rFonts w:ascii="Times New Roman" w:hAnsi="Times New Roman" w:cs="Times New Roman"/>
          <w:b/>
          <w:bCs/>
          <w:color w:val="00B050"/>
          <w:sz w:val="40"/>
          <w:szCs w:val="40"/>
          <w:u w:val="single"/>
          <w:lang w:val="es-CL"/>
        </w:rPr>
        <w:t>HEPATOBILIAR</w:t>
      </w:r>
    </w:p>
    <w:p w14:paraId="4E97B85E" w14:textId="77777777" w:rsidR="00B03229" w:rsidRDefault="00B03229" w:rsidP="00B03229">
      <w:pPr>
        <w:spacing w:after="0"/>
        <w:rPr>
          <w:rFonts w:ascii="Times New Roman" w:hAnsi="Times New Roman" w:cs="Times New Roman"/>
          <w:lang w:val="es-CL"/>
        </w:rPr>
      </w:pPr>
    </w:p>
    <w:p w14:paraId="2D88D387" w14:textId="77777777" w:rsidR="00B03229" w:rsidRPr="003813C7" w:rsidRDefault="00B03229" w:rsidP="00B03229">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467720A"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226. ABSCESO HEPÁTICO COMO PRESENTACIÓN DE ÚLCERA DUODENAL PENETRADA A LA VESÍCULA BILIAR: REPORTE DE CASO.</w:t>
      </w:r>
      <w:r w:rsidRPr="003813C7">
        <w:rPr>
          <w:rFonts w:ascii="Times New Roman" w:hAnsi="Times New Roman" w:cs="Times New Roman"/>
          <w:lang w:val="es-CL"/>
        </w:rPr>
        <w:br/>
        <w:t>Josefa Erazo N., Enrique Biel W., Oscar Gamarra Ch., Darwin Madrid C., Camila Olave V.</w:t>
      </w:r>
      <w:r w:rsidRPr="003813C7">
        <w:rPr>
          <w:rFonts w:ascii="Times New Roman" w:hAnsi="Times New Roman" w:cs="Times New Roman"/>
          <w:lang w:val="es-CL"/>
        </w:rPr>
        <w:br/>
        <w:t>Departamento de Cirugía, Facultad de Medicina, Universidad de Concepción, Chile.</w:t>
      </w:r>
    </w:p>
    <w:p w14:paraId="7F8EB070"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227. INCIDENCIA DE CÁNCER DE VESÍCULA EN COLECISTECTOMÍAS REALIZADAS EN HOSPITAL CLÍNICO HERMINDA MARTÍN DE CHILLÁN DURANTE LOS AÑOS 2018 A 2023</w:t>
      </w:r>
      <w:r w:rsidRPr="003813C7">
        <w:rPr>
          <w:rFonts w:ascii="Times New Roman" w:hAnsi="Times New Roman" w:cs="Times New Roman"/>
          <w:lang w:val="es-CL"/>
        </w:rPr>
        <w:br/>
        <w:t xml:space="preserve">Francisco Silva F, Ignacia Silva R, </w:t>
      </w:r>
      <w:proofErr w:type="spellStart"/>
      <w:r w:rsidRPr="003813C7">
        <w:rPr>
          <w:rFonts w:ascii="Times New Roman" w:hAnsi="Times New Roman" w:cs="Times New Roman"/>
          <w:lang w:val="es-CL"/>
        </w:rPr>
        <w:t>Álida</w:t>
      </w:r>
      <w:proofErr w:type="spellEnd"/>
      <w:r w:rsidRPr="003813C7">
        <w:rPr>
          <w:rFonts w:ascii="Times New Roman" w:hAnsi="Times New Roman" w:cs="Times New Roman"/>
          <w:lang w:val="es-CL"/>
        </w:rPr>
        <w:t xml:space="preserve"> Troncoso V.</w:t>
      </w:r>
      <w:r w:rsidRPr="003813C7">
        <w:rPr>
          <w:rFonts w:ascii="Times New Roman" w:hAnsi="Times New Roman" w:cs="Times New Roman"/>
          <w:lang w:val="es-CL"/>
        </w:rPr>
        <w:br/>
        <w:t>Servicio de Cirugía Hospital Clínico Herminda Martín - Universidad Católica de la Santísima Concepción</w:t>
      </w:r>
    </w:p>
    <w:p w14:paraId="2013AB7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228. RESPUESTA PATOLÓGICA COMPLETA POSTERIOR A QUIMIOTERAPIA DE INDUCCIÓN Y CIRUGÍA DE CONVERSIÓN. REPORTE DE CASO.</w:t>
      </w:r>
      <w:r w:rsidRPr="003813C7">
        <w:rPr>
          <w:rFonts w:ascii="Times New Roman" w:hAnsi="Times New Roman" w:cs="Times New Roman"/>
          <w:lang w:val="es-CL"/>
        </w:rPr>
        <w:br/>
        <w:t xml:space="preserve">Rodrigo Abularach C., Cristian Pinto L., </w:t>
      </w:r>
      <w:proofErr w:type="spellStart"/>
      <w:proofErr w:type="gramStart"/>
      <w:r w:rsidRPr="003813C7">
        <w:rPr>
          <w:rFonts w:ascii="Times New Roman" w:hAnsi="Times New Roman" w:cs="Times New Roman"/>
          <w:lang w:val="es-CL"/>
        </w:rPr>
        <w:t>I.gnacia</w:t>
      </w:r>
      <w:proofErr w:type="spellEnd"/>
      <w:proofErr w:type="gramEnd"/>
      <w:r w:rsidRPr="003813C7">
        <w:rPr>
          <w:rFonts w:ascii="Times New Roman" w:hAnsi="Times New Roman" w:cs="Times New Roman"/>
          <w:lang w:val="es-CL"/>
        </w:rPr>
        <w:t xml:space="preserve"> Santiago H.</w:t>
      </w:r>
      <w:r w:rsidRPr="003813C7">
        <w:rPr>
          <w:rFonts w:ascii="Times New Roman" w:hAnsi="Times New Roman" w:cs="Times New Roman"/>
          <w:lang w:val="es-CL"/>
        </w:rPr>
        <w:br/>
        <w:t>Hospital Barros Luco Trudeau- Universidad de Chile</w:t>
      </w:r>
    </w:p>
    <w:p w14:paraId="2DA64BA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229. NEOPLASIA FUSOCELULAR MIOFIBROBLÁSTICA PANCREÁTICA: ANÁLISIS DE UN CASO SINGULAR</w:t>
      </w:r>
      <w:r w:rsidRPr="003813C7">
        <w:rPr>
          <w:rFonts w:ascii="Times New Roman" w:hAnsi="Times New Roman" w:cs="Times New Roman"/>
          <w:lang w:val="es-CL"/>
        </w:rPr>
        <w:br/>
        <w:t xml:space="preserve">Daniel Montaño, Nicolas Carrasco, Dania Molina, Florencia </w:t>
      </w:r>
      <w:proofErr w:type="spellStart"/>
      <w:r w:rsidRPr="003813C7">
        <w:rPr>
          <w:rFonts w:ascii="Times New Roman" w:hAnsi="Times New Roman" w:cs="Times New Roman"/>
          <w:lang w:val="es-CL"/>
        </w:rPr>
        <w:t>Curti</w:t>
      </w:r>
      <w:proofErr w:type="spellEnd"/>
      <w:r w:rsidRPr="003813C7">
        <w:rPr>
          <w:rFonts w:ascii="Times New Roman" w:hAnsi="Times New Roman" w:cs="Times New Roman"/>
          <w:lang w:val="es-CL"/>
        </w:rPr>
        <w:t>, Catalina Guajardo</w:t>
      </w:r>
      <w:r w:rsidRPr="003813C7">
        <w:rPr>
          <w:rFonts w:ascii="Times New Roman" w:hAnsi="Times New Roman" w:cs="Times New Roman"/>
          <w:lang w:val="es-CL"/>
        </w:rPr>
        <w:br/>
        <w:t xml:space="preserve">Hospital felix </w:t>
      </w:r>
      <w:proofErr w:type="spellStart"/>
      <w:r w:rsidRPr="003813C7">
        <w:rPr>
          <w:rFonts w:ascii="Times New Roman" w:hAnsi="Times New Roman" w:cs="Times New Roman"/>
          <w:lang w:val="es-CL"/>
        </w:rPr>
        <w:t>bulnes</w:t>
      </w:r>
      <w:proofErr w:type="spellEnd"/>
      <w:r w:rsidRPr="003813C7">
        <w:rPr>
          <w:rFonts w:ascii="Times New Roman" w:hAnsi="Times New Roman" w:cs="Times New Roman"/>
          <w:lang w:val="es-CL"/>
        </w:rPr>
        <w:t xml:space="preserve"> cerda</w:t>
      </w:r>
    </w:p>
    <w:p w14:paraId="62A79733" w14:textId="02C356F4" w:rsidR="000C72FB" w:rsidRPr="003813C7" w:rsidRDefault="006C15D4" w:rsidP="000C72FB">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5FB10176"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230. TUMOR DE FRANTZ, NEOPLASIA SÓLIDA PSEUDOPAPILAR DE PÁNCREAS: REPORTE DE SERIE DE CASOS EN HOSPITAL PÚBLICO METROPOLITANO. </w:t>
      </w:r>
      <w:r w:rsidRPr="003813C7">
        <w:rPr>
          <w:rFonts w:ascii="Times New Roman" w:hAnsi="Times New Roman" w:cs="Times New Roman"/>
          <w:lang w:val="es-CL"/>
        </w:rPr>
        <w:br/>
        <w:t xml:space="preserve">Benjamín Dublé M, Dominique Krauss S, José Poblete P, Pascale Sallaberry S, Caterina Contreras B, Lissette Leiva S, Ruben Ávila S, Jose Luis Galindo R, Andrés Marambio G, Pedro Soto G. </w:t>
      </w:r>
      <w:r w:rsidRPr="003813C7">
        <w:rPr>
          <w:rFonts w:ascii="Times New Roman" w:hAnsi="Times New Roman" w:cs="Times New Roman"/>
          <w:lang w:val="es-CL"/>
        </w:rPr>
        <w:br/>
        <w:t xml:space="preserve">Equipo de cirugía abdominal adulto Hospital Clínico Dra </w:t>
      </w:r>
      <w:proofErr w:type="spellStart"/>
      <w:r w:rsidRPr="003813C7">
        <w:rPr>
          <w:rFonts w:ascii="Times New Roman" w:hAnsi="Times New Roman" w:cs="Times New Roman"/>
          <w:lang w:val="es-CL"/>
        </w:rPr>
        <w:t>Eloisa</w:t>
      </w:r>
      <w:proofErr w:type="spellEnd"/>
      <w:r w:rsidRPr="003813C7">
        <w:rPr>
          <w:rFonts w:ascii="Times New Roman" w:hAnsi="Times New Roman" w:cs="Times New Roman"/>
          <w:lang w:val="es-CL"/>
        </w:rPr>
        <w:t xml:space="preserve"> Diaz la Florida, Santiago, Chile. Universidad de los Andes, Santiago, Chile.</w:t>
      </w:r>
    </w:p>
    <w:p w14:paraId="2491E3C3"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231. RESPUESTA PATOLÓGICA COMPLETA EN METÁSTASIS HEPÁTICAS DE GIST GÁSTRICO POSTERIOR A TERAPIA CON IMATINIB: REPORTE DE UN CASO</w:t>
      </w:r>
      <w:r w:rsidRPr="003813C7">
        <w:rPr>
          <w:rFonts w:ascii="Times New Roman" w:hAnsi="Times New Roman" w:cs="Times New Roman"/>
          <w:lang w:val="es-CL"/>
        </w:rPr>
        <w:br/>
        <w:t>Jesús Rojas Lizana, Gabriela Coronado Toro, César Muñoz Castro</w:t>
      </w:r>
      <w:r w:rsidRPr="003813C7">
        <w:rPr>
          <w:rFonts w:ascii="Times New Roman" w:hAnsi="Times New Roman" w:cs="Times New Roman"/>
          <w:lang w:val="es-CL"/>
        </w:rPr>
        <w:br/>
        <w:t xml:space="preserve">Universidad Católica del </w:t>
      </w:r>
      <w:proofErr w:type="spellStart"/>
      <w:r w:rsidRPr="003813C7">
        <w:rPr>
          <w:rFonts w:ascii="Times New Roman" w:hAnsi="Times New Roman" w:cs="Times New Roman"/>
          <w:lang w:val="es-CL"/>
        </w:rPr>
        <w:t>Maule.Hospital</w:t>
      </w:r>
      <w:proofErr w:type="spellEnd"/>
      <w:r w:rsidRPr="003813C7">
        <w:rPr>
          <w:rFonts w:ascii="Times New Roman" w:hAnsi="Times New Roman" w:cs="Times New Roman"/>
          <w:lang w:val="es-CL"/>
        </w:rPr>
        <w:t xml:space="preserve"> Regional de Talca</w:t>
      </w:r>
    </w:p>
    <w:p w14:paraId="0BDB65C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232. VESICULAR BILIAR GIGANTE: A PROPÓSITO DE UN CASO</w:t>
      </w:r>
      <w:r w:rsidRPr="003813C7">
        <w:rPr>
          <w:rFonts w:ascii="Times New Roman" w:hAnsi="Times New Roman" w:cs="Times New Roman"/>
          <w:lang w:val="es-CL"/>
        </w:rPr>
        <w:br/>
        <w:t xml:space="preserve">Gustavo Morales C, Geraldine González T, </w:t>
      </w:r>
      <w:proofErr w:type="spellStart"/>
      <w:r w:rsidRPr="003813C7">
        <w:rPr>
          <w:rFonts w:ascii="Times New Roman" w:hAnsi="Times New Roman" w:cs="Times New Roman"/>
          <w:lang w:val="es-CL"/>
        </w:rPr>
        <w:t>Milisa</w:t>
      </w:r>
      <w:proofErr w:type="spellEnd"/>
      <w:r w:rsidRPr="003813C7">
        <w:rPr>
          <w:rFonts w:ascii="Times New Roman" w:hAnsi="Times New Roman" w:cs="Times New Roman"/>
          <w:lang w:val="es-CL"/>
        </w:rPr>
        <w:t xml:space="preserve"> Barraza C, Sofia Pizarro G, Antonella Aguirre B, Sebastián Cruz </w:t>
      </w:r>
      <w:proofErr w:type="gramStart"/>
      <w:r w:rsidRPr="003813C7">
        <w:rPr>
          <w:rFonts w:ascii="Times New Roman" w:hAnsi="Times New Roman" w:cs="Times New Roman"/>
          <w:lang w:val="es-CL"/>
        </w:rPr>
        <w:t>M,  Cesar</w:t>
      </w:r>
      <w:proofErr w:type="gramEnd"/>
      <w:r w:rsidRPr="003813C7">
        <w:rPr>
          <w:rFonts w:ascii="Times New Roman" w:hAnsi="Times New Roman" w:cs="Times New Roman"/>
          <w:lang w:val="es-CL"/>
        </w:rPr>
        <w:t xml:space="preserve"> Navarro A</w:t>
      </w:r>
      <w:r w:rsidRPr="003813C7">
        <w:rPr>
          <w:rFonts w:ascii="Times New Roman" w:hAnsi="Times New Roman" w:cs="Times New Roman"/>
          <w:lang w:val="es-CL"/>
        </w:rPr>
        <w:br/>
        <w:t xml:space="preserve">Servicio de Cirugía, Hospital Regional de Copiapó San José del Carmen, Chile. Facultad de medicina, Universidad de Atacama, Chile. </w:t>
      </w:r>
    </w:p>
    <w:p w14:paraId="7ADCC7D4"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233. DUPLICACIÓN VESICULAR COMO HALLAZGO INESPERADO EN COLECISTECTOMÍA LAPAROSCÓPICA POR COLELITIASIS: REPORTE DE CASO Y REVISIÓN DE LITERATURA</w:t>
      </w:r>
      <w:r w:rsidRPr="003813C7">
        <w:rPr>
          <w:rFonts w:ascii="Times New Roman" w:hAnsi="Times New Roman" w:cs="Times New Roman"/>
          <w:lang w:val="es-CL"/>
        </w:rPr>
        <w:br/>
        <w:t xml:space="preserve">Felipe Barnert, John </w:t>
      </w:r>
      <w:proofErr w:type="spellStart"/>
      <w:r w:rsidRPr="003813C7">
        <w:rPr>
          <w:rFonts w:ascii="Times New Roman" w:hAnsi="Times New Roman" w:cs="Times New Roman"/>
          <w:lang w:val="es-CL"/>
        </w:rPr>
        <w:t>Bittner</w:t>
      </w:r>
      <w:proofErr w:type="spellEnd"/>
      <w:r w:rsidRPr="003813C7">
        <w:rPr>
          <w:rFonts w:ascii="Times New Roman" w:hAnsi="Times New Roman" w:cs="Times New Roman"/>
          <w:lang w:val="es-CL"/>
        </w:rPr>
        <w:t>, Macarena Grandon, Erick Castillo</w:t>
      </w:r>
      <w:r w:rsidRPr="003813C7">
        <w:rPr>
          <w:rFonts w:ascii="Times New Roman" w:hAnsi="Times New Roman" w:cs="Times New Roman"/>
          <w:lang w:val="es-CL"/>
        </w:rPr>
        <w:br/>
        <w:t>Hospital Base Puerto Montt, Universidad San Sebastián.</w:t>
      </w:r>
    </w:p>
    <w:p w14:paraId="3AD2B84D" w14:textId="566D3BC6" w:rsidR="000C72FB" w:rsidRPr="003813C7" w:rsidRDefault="006C15D4" w:rsidP="000C72FB">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02EAFAD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234. VÓLVULO DE VESÍCULA: REPORTE DE CASO CLÍNICO</w:t>
      </w:r>
      <w:r w:rsidRPr="003813C7">
        <w:rPr>
          <w:rFonts w:ascii="Times New Roman" w:hAnsi="Times New Roman" w:cs="Times New Roman"/>
          <w:lang w:val="es-CL"/>
        </w:rPr>
        <w:br/>
        <w:t xml:space="preserve">Macarena Saavedra T., Nidia </w:t>
      </w:r>
      <w:proofErr w:type="spellStart"/>
      <w:r w:rsidRPr="003813C7">
        <w:rPr>
          <w:rFonts w:ascii="Times New Roman" w:hAnsi="Times New Roman" w:cs="Times New Roman"/>
          <w:lang w:val="es-CL"/>
        </w:rPr>
        <w:t>Vukasovic</w:t>
      </w:r>
      <w:proofErr w:type="spellEnd"/>
      <w:r w:rsidRPr="003813C7">
        <w:rPr>
          <w:rFonts w:ascii="Times New Roman" w:hAnsi="Times New Roman" w:cs="Times New Roman"/>
          <w:lang w:val="es-CL"/>
        </w:rPr>
        <w:t xml:space="preserve"> A., Constanza Alarcón, Ricardo Tamayo M., Amador Montero R.</w:t>
      </w:r>
      <w:r w:rsidRPr="003813C7">
        <w:rPr>
          <w:rFonts w:ascii="Times New Roman" w:hAnsi="Times New Roman" w:cs="Times New Roman"/>
          <w:lang w:val="es-CL"/>
        </w:rPr>
        <w:br/>
        <w:t>Hospital San Jose</w:t>
      </w:r>
    </w:p>
    <w:p w14:paraId="0BA6CB0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235. MANEJO QUIRÚRGICO DE LINFANGIOMA PANCREÁTICO SINTOMÁTICO: REPORTE DE UN CASO</w:t>
      </w:r>
      <w:r w:rsidRPr="003813C7">
        <w:rPr>
          <w:rFonts w:ascii="Times New Roman" w:hAnsi="Times New Roman" w:cs="Times New Roman"/>
          <w:lang w:val="es-CL"/>
        </w:rPr>
        <w:br/>
        <w:t xml:space="preserve">Camila P. Samaniego S., Sofía </w:t>
      </w:r>
      <w:proofErr w:type="spellStart"/>
      <w:r w:rsidRPr="003813C7">
        <w:rPr>
          <w:rFonts w:ascii="Times New Roman" w:hAnsi="Times New Roman" w:cs="Times New Roman"/>
          <w:lang w:val="es-CL"/>
        </w:rPr>
        <w:t>Pumarino</w:t>
      </w:r>
      <w:proofErr w:type="spellEnd"/>
      <w:r w:rsidRPr="003813C7">
        <w:rPr>
          <w:rFonts w:ascii="Times New Roman" w:hAnsi="Times New Roman" w:cs="Times New Roman"/>
          <w:lang w:val="es-CL"/>
        </w:rPr>
        <w:t xml:space="preserve"> L., Liliana Sanhueza P., María José Martínez S.,  Álvaro Paredes Q., Felipe Castillo H</w:t>
      </w:r>
      <w:r w:rsidRPr="003813C7">
        <w:rPr>
          <w:rFonts w:ascii="Times New Roman" w:hAnsi="Times New Roman" w:cs="Times New Roman"/>
          <w:lang w:val="es-CL"/>
        </w:rPr>
        <w:br/>
        <w:t>Hospital Padre Hurtado</w:t>
      </w:r>
    </w:p>
    <w:p w14:paraId="18C77DC0"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236. COLECISTITIS AGUDA A CONSECUENCIA DE PSEUDOANEURISMA DE ARTERIA HEPÁTICA, PRESENTACIÓN DE UN CASO.</w:t>
      </w:r>
      <w:r w:rsidRPr="003813C7">
        <w:rPr>
          <w:rFonts w:ascii="Times New Roman" w:hAnsi="Times New Roman" w:cs="Times New Roman"/>
          <w:lang w:val="es-CL"/>
        </w:rPr>
        <w:br/>
        <w:t xml:space="preserve"> Carla Pereira M. (1); Denisse Vera H. (1</w:t>
      </w:r>
      <w:proofErr w:type="gramStart"/>
      <w:r w:rsidRPr="003813C7">
        <w:rPr>
          <w:rFonts w:ascii="Times New Roman" w:hAnsi="Times New Roman" w:cs="Times New Roman"/>
          <w:lang w:val="es-CL"/>
        </w:rPr>
        <w:t>) ;Barbara</w:t>
      </w:r>
      <w:proofErr w:type="gramEnd"/>
      <w:r w:rsidRPr="003813C7">
        <w:rPr>
          <w:rFonts w:ascii="Times New Roman" w:hAnsi="Times New Roman" w:cs="Times New Roman"/>
          <w:lang w:val="es-CL"/>
        </w:rPr>
        <w:t xml:space="preserve"> Ortiz J. (2)</w:t>
      </w:r>
      <w:r w:rsidRPr="003813C7">
        <w:rPr>
          <w:rFonts w:ascii="Times New Roman" w:hAnsi="Times New Roman" w:cs="Times New Roman"/>
          <w:lang w:val="es-CL"/>
        </w:rPr>
        <w:br/>
      </w:r>
      <w:r w:rsidRPr="003813C7">
        <w:rPr>
          <w:rFonts w:ascii="Times New Roman" w:hAnsi="Times New Roman" w:cs="Times New Roman"/>
          <w:lang w:val="es-CL"/>
        </w:rPr>
        <w:lastRenderedPageBreak/>
        <w:t>(1) Residente de Cirugía General, Universidad Finis Terrae- Multicéntrico. (2) Departamento de Cirugía general, Hospital de Urgencia y Asistencia Pública. Santiago, Chile.</w:t>
      </w:r>
    </w:p>
    <w:p w14:paraId="382FEDA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237. RECURRENCIA TARDÍA EN PARED ABDOMINAL POR CÁNCER DE VESÍCULA: REPORTE DE CASO</w:t>
      </w:r>
      <w:r w:rsidRPr="003813C7">
        <w:rPr>
          <w:rFonts w:ascii="Times New Roman" w:hAnsi="Times New Roman" w:cs="Times New Roman"/>
          <w:lang w:val="es-CL"/>
        </w:rPr>
        <w:br/>
        <w:t>Jesús Rojas Lizana, César Muñoz castro</w:t>
      </w:r>
      <w:r w:rsidRPr="003813C7">
        <w:rPr>
          <w:rFonts w:ascii="Times New Roman" w:hAnsi="Times New Roman" w:cs="Times New Roman"/>
          <w:lang w:val="es-CL"/>
        </w:rPr>
        <w:br/>
        <w:t xml:space="preserve">Universidad Católica del </w:t>
      </w:r>
      <w:proofErr w:type="spellStart"/>
      <w:r w:rsidRPr="003813C7">
        <w:rPr>
          <w:rFonts w:ascii="Times New Roman" w:hAnsi="Times New Roman" w:cs="Times New Roman"/>
          <w:lang w:val="es-CL"/>
        </w:rPr>
        <w:t>Maule.Hospital</w:t>
      </w:r>
      <w:proofErr w:type="spellEnd"/>
      <w:r w:rsidRPr="003813C7">
        <w:rPr>
          <w:rFonts w:ascii="Times New Roman" w:hAnsi="Times New Roman" w:cs="Times New Roman"/>
          <w:lang w:val="es-CL"/>
        </w:rPr>
        <w:t xml:space="preserve"> Regional de Talca</w:t>
      </w:r>
    </w:p>
    <w:p w14:paraId="2BEEE697" w14:textId="4DF50384" w:rsidR="000C72FB" w:rsidRPr="003813C7" w:rsidRDefault="006C15D4" w:rsidP="000C72FB">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21BE0CFC"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238. LESIÓN DE VÍA BILIAR: EXPERIENCIA REGIONAL</w:t>
      </w:r>
      <w:r w:rsidRPr="003813C7">
        <w:rPr>
          <w:rFonts w:ascii="Times New Roman" w:hAnsi="Times New Roman" w:cs="Times New Roman"/>
          <w:lang w:val="es-CL"/>
        </w:rPr>
        <w:br/>
        <w:t>Geyneider Castejon1, Carla Arias1, Carlidia Ortega2, Jesús Rojas2, Carlo Marino2, Guillermo Sepulveda2, Carlos Varela2, Sergio Sotelo2, Franz Gonzalez2, César Muñoz2 </w:t>
      </w:r>
      <w:r w:rsidRPr="003813C7">
        <w:rPr>
          <w:rFonts w:ascii="Times New Roman" w:hAnsi="Times New Roman" w:cs="Times New Roman"/>
          <w:lang w:val="es-CL"/>
        </w:rPr>
        <w:br/>
        <w:t>Hospital Regional de Talca</w:t>
      </w:r>
    </w:p>
    <w:p w14:paraId="1304D666"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239. DOBLE CISTO-GASTRO ANASTOMOSIS POR PSEUDOQUISTE PANCREÁTICO BILOBULADO CON COLECISTECTOMÍA EN UN TIEMPO QUIRÚRGICO.  UNA TÉCNICA EN DESUSO EN LA ERA ENDOSCÓPICO-RADIOLÓGICA. </w:t>
      </w:r>
      <w:r w:rsidRPr="003813C7">
        <w:rPr>
          <w:rFonts w:ascii="Times New Roman" w:hAnsi="Times New Roman" w:cs="Times New Roman"/>
          <w:lang w:val="es-CL"/>
        </w:rPr>
        <w:br/>
        <w:t>Nicolás Esquivel D. Rodrigo Abularach C. Cristian Gallegos C.</w:t>
      </w:r>
      <w:r w:rsidRPr="003813C7">
        <w:rPr>
          <w:rFonts w:ascii="Times New Roman" w:hAnsi="Times New Roman" w:cs="Times New Roman"/>
          <w:lang w:val="es-CL"/>
        </w:rPr>
        <w:br/>
        <w:t>Equipo Cirugía Digestivo Alto. Servicio Cirugía Hospital Barros Luco Trudeau</w:t>
      </w:r>
    </w:p>
    <w:p w14:paraId="3BA1B90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240. CÁNCER DE PÁNCREAS CON METÁSTASIS TARDÍA HACIA LA PARED ABDOMINAL: UBICACIÓN Y TEMPORALIDAD POCO HABITUAL</w:t>
      </w:r>
      <w:r w:rsidRPr="003813C7">
        <w:rPr>
          <w:rFonts w:ascii="Times New Roman" w:hAnsi="Times New Roman" w:cs="Times New Roman"/>
          <w:lang w:val="es-CL"/>
        </w:rPr>
        <w:br/>
        <w:t xml:space="preserve">Iñaki Castro A, Cristian Gallegos C, Ramon Diaz J, Maher Musleh K, Catalina Pozo V, Patricio Araya C, </w:t>
      </w:r>
      <w:proofErr w:type="spellStart"/>
      <w:r w:rsidRPr="003813C7">
        <w:rPr>
          <w:rFonts w:ascii="Times New Roman" w:hAnsi="Times New Roman" w:cs="Times New Roman"/>
          <w:lang w:val="es-CL"/>
        </w:rPr>
        <w:t>Ursula</w:t>
      </w:r>
      <w:proofErr w:type="spellEnd"/>
      <w:r w:rsidRPr="003813C7">
        <w:rPr>
          <w:rFonts w:ascii="Times New Roman" w:hAnsi="Times New Roman" w:cs="Times New Roman"/>
          <w:lang w:val="es-CL"/>
        </w:rPr>
        <w:t xml:space="preserve"> Figueroa F</w:t>
      </w:r>
      <w:r w:rsidRPr="003813C7">
        <w:rPr>
          <w:rFonts w:ascii="Times New Roman" w:hAnsi="Times New Roman" w:cs="Times New Roman"/>
          <w:lang w:val="es-CL"/>
        </w:rPr>
        <w:br/>
        <w:t xml:space="preserve">Hospital </w:t>
      </w:r>
      <w:proofErr w:type="spellStart"/>
      <w:r w:rsidRPr="003813C7">
        <w:rPr>
          <w:rFonts w:ascii="Times New Roman" w:hAnsi="Times New Roman" w:cs="Times New Roman"/>
          <w:lang w:val="es-CL"/>
        </w:rPr>
        <w:t>Clinico</w:t>
      </w:r>
      <w:proofErr w:type="spellEnd"/>
      <w:r w:rsidRPr="003813C7">
        <w:rPr>
          <w:rFonts w:ascii="Times New Roman" w:hAnsi="Times New Roman" w:cs="Times New Roman"/>
          <w:lang w:val="es-CL"/>
        </w:rPr>
        <w:t xml:space="preserve"> de la Universidad de Chile</w:t>
      </w:r>
    </w:p>
    <w:p w14:paraId="464447AA"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241. DESPLAZAMIENTO DE PRÓTESIS BILIAR COMO CAUSA DE OBSTRUCCIÓN INTESTINAL</w:t>
      </w:r>
      <w:r w:rsidRPr="003813C7">
        <w:rPr>
          <w:rFonts w:ascii="Times New Roman" w:hAnsi="Times New Roman" w:cs="Times New Roman"/>
          <w:lang w:val="es-CL"/>
        </w:rPr>
        <w:br/>
        <w:t>Ivonne Zárate G., Nastassja Durán N.</w:t>
      </w:r>
      <w:r w:rsidRPr="003813C7">
        <w:rPr>
          <w:rFonts w:ascii="Times New Roman" w:hAnsi="Times New Roman" w:cs="Times New Roman"/>
          <w:lang w:val="es-CL"/>
        </w:rPr>
        <w:br/>
        <w:t>Hospital Clínico Magallanes - Servicio de Cirugía</w:t>
      </w:r>
    </w:p>
    <w:p w14:paraId="447E23D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242. COLANGITIS AGUDA SECUNDARIA A COLEDOCOLITIASIS </w:t>
      </w:r>
      <w:proofErr w:type="gramStart"/>
      <w:r w:rsidRPr="003813C7">
        <w:rPr>
          <w:rFonts w:ascii="Times New Roman" w:hAnsi="Times New Roman" w:cs="Times New Roman"/>
          <w:lang w:val="es-CL"/>
        </w:rPr>
        <w:t>EN RELACIÓN A</w:t>
      </w:r>
      <w:proofErr w:type="gramEnd"/>
      <w:r w:rsidRPr="003813C7">
        <w:rPr>
          <w:rFonts w:ascii="Times New Roman" w:hAnsi="Times New Roman" w:cs="Times New Roman"/>
          <w:lang w:val="es-CL"/>
        </w:rPr>
        <w:t xml:space="preserve"> MIGRACIÓN DE CLIP DE COLECISTECTOMÍA PREVIA. REPORTE DE UN CASO</w:t>
      </w:r>
      <w:r w:rsidRPr="003813C7">
        <w:rPr>
          <w:rFonts w:ascii="Times New Roman" w:hAnsi="Times New Roman" w:cs="Times New Roman"/>
          <w:lang w:val="es-CL"/>
        </w:rPr>
        <w:br/>
        <w:t>Pablo Repullo, Macarena Ormazábal, Constanza Leiva, Gabriela Fuentes, José Osvaldo Palma, Marcelo Villarroel.</w:t>
      </w:r>
      <w:r w:rsidRPr="003813C7">
        <w:rPr>
          <w:rFonts w:ascii="Times New Roman" w:hAnsi="Times New Roman" w:cs="Times New Roman"/>
          <w:lang w:val="es-CL"/>
        </w:rPr>
        <w:br/>
        <w:t>Hospital Base de Linares</w:t>
      </w:r>
    </w:p>
    <w:p w14:paraId="053B02B2" w14:textId="22B8DE79" w:rsidR="000C72FB" w:rsidRPr="003813C7" w:rsidRDefault="006C15D4" w:rsidP="000C72FB">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631DC34"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243. METÁSTASIS CERVICAL DE ADENOCARCINOMA PANCREÁTICO, PRESENTACIÓN POCO FRECUENTE: REPORTE DE CASO </w:t>
      </w:r>
      <w:r w:rsidRPr="003813C7">
        <w:rPr>
          <w:rFonts w:ascii="Times New Roman" w:hAnsi="Times New Roman" w:cs="Times New Roman"/>
          <w:lang w:val="es-CL"/>
        </w:rPr>
        <w:br/>
        <w:t>Javiera Diaz E, Victor Pino P, Luis Medina G</w:t>
      </w:r>
      <w:r w:rsidRPr="003813C7">
        <w:rPr>
          <w:rFonts w:ascii="Times New Roman" w:hAnsi="Times New Roman" w:cs="Times New Roman"/>
          <w:lang w:val="es-CL"/>
        </w:rPr>
        <w:br/>
        <w:t>Instituto Nacional del Cancer</w:t>
      </w:r>
    </w:p>
    <w:p w14:paraId="31D97C5A"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244. USO DE STENT BIODEGRADABLE EN VÍA BILIAR COMO ALTERNATIVA TERAPÉUTICA DE ESTENOSIS EN ANASTOMOSIS BILIODIGESTIVA EN PACIENTES CON ENFERMEDAD DE CAROLI, A PROPÓSITO DE UN CASO.</w:t>
      </w:r>
      <w:r w:rsidRPr="003813C7">
        <w:rPr>
          <w:rFonts w:ascii="Times New Roman" w:hAnsi="Times New Roman" w:cs="Times New Roman"/>
          <w:lang w:val="es-CL"/>
        </w:rPr>
        <w:br/>
        <w:t xml:space="preserve">Nicolás Lapuente N, Tomás Lazo B, Santiago </w:t>
      </w:r>
      <w:proofErr w:type="spellStart"/>
      <w:r w:rsidRPr="003813C7">
        <w:rPr>
          <w:rFonts w:ascii="Times New Roman" w:hAnsi="Times New Roman" w:cs="Times New Roman"/>
          <w:lang w:val="es-CL"/>
        </w:rPr>
        <w:t>Tessada</w:t>
      </w:r>
      <w:proofErr w:type="spellEnd"/>
      <w:r w:rsidRPr="003813C7">
        <w:rPr>
          <w:rFonts w:ascii="Times New Roman" w:hAnsi="Times New Roman" w:cs="Times New Roman"/>
          <w:lang w:val="es-CL"/>
        </w:rPr>
        <w:t xml:space="preserve"> Y, Antonia Morales D, Valentina Molina H, Eduardo Cabezas M.</w:t>
      </w:r>
      <w:r w:rsidRPr="003813C7">
        <w:rPr>
          <w:rFonts w:ascii="Times New Roman" w:hAnsi="Times New Roman" w:cs="Times New Roman"/>
          <w:lang w:val="es-CL"/>
        </w:rPr>
        <w:br/>
        <w:t>Universidad de Los Andes</w:t>
      </w:r>
    </w:p>
    <w:p w14:paraId="7F844AC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245. HEMATOMA SUBCAPSULAR HEPÁTICO POST ERCP CON EVOLUCIÓN A SÍNDROME COMPARTIMENTAL ABDOMINAL. REPORTE DE UN CASO.</w:t>
      </w:r>
      <w:r w:rsidRPr="003813C7">
        <w:rPr>
          <w:rFonts w:ascii="Times New Roman" w:hAnsi="Times New Roman" w:cs="Times New Roman"/>
          <w:lang w:val="es-CL"/>
        </w:rPr>
        <w:br/>
        <w:t>Camila Pacheco H., Mauro Morel F., Gabriela Smith P.,  Juan López O.,  Sergio Ahumada F., Daniel Márquez R.</w:t>
      </w:r>
      <w:proofErr w:type="gramStart"/>
      <w:r w:rsidRPr="003813C7">
        <w:rPr>
          <w:rFonts w:ascii="Times New Roman" w:hAnsi="Times New Roman" w:cs="Times New Roman"/>
          <w:lang w:val="es-CL"/>
        </w:rPr>
        <w:t>, ,</w:t>
      </w:r>
      <w:proofErr w:type="gramEnd"/>
      <w:r w:rsidRPr="003813C7">
        <w:rPr>
          <w:rFonts w:ascii="Times New Roman" w:hAnsi="Times New Roman" w:cs="Times New Roman"/>
          <w:lang w:val="es-CL"/>
        </w:rPr>
        <w:t xml:space="preserve"> José Sánchez V., José Castro G.,  Guillermo </w:t>
      </w:r>
      <w:proofErr w:type="spellStart"/>
      <w:r w:rsidRPr="003813C7">
        <w:rPr>
          <w:rFonts w:ascii="Times New Roman" w:hAnsi="Times New Roman" w:cs="Times New Roman"/>
          <w:lang w:val="es-CL"/>
        </w:rPr>
        <w:t>Starck</w:t>
      </w:r>
      <w:proofErr w:type="spellEnd"/>
      <w:r w:rsidRPr="003813C7">
        <w:rPr>
          <w:rFonts w:ascii="Times New Roman" w:hAnsi="Times New Roman" w:cs="Times New Roman"/>
          <w:lang w:val="es-CL"/>
        </w:rPr>
        <w:t xml:space="preserve"> H.</w:t>
      </w:r>
      <w:r w:rsidRPr="003813C7">
        <w:rPr>
          <w:rFonts w:ascii="Times New Roman" w:hAnsi="Times New Roman" w:cs="Times New Roman"/>
          <w:lang w:val="es-CL"/>
        </w:rPr>
        <w:br/>
        <w:t xml:space="preserve">Hospital San Juan de Dios, Servicio de Cirugía. </w:t>
      </w:r>
    </w:p>
    <w:p w14:paraId="1135BC7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246. PANCREATECTOMÍA CENTRAL COMO ALTERNATIVA QUIRÚGICA PARA PRESERVACIÓN DE PARÉNQUIMA</w:t>
      </w:r>
      <w:r w:rsidRPr="003813C7">
        <w:rPr>
          <w:rFonts w:ascii="Times New Roman" w:hAnsi="Times New Roman" w:cs="Times New Roman"/>
          <w:lang w:val="es-CL"/>
        </w:rPr>
        <w:br/>
        <w:t>Camila Sotomayor L., Herta Sagredo T., Eduardo Viñuela, Nicolás Jarufe, Jorge Martinez, Eduardo Briceño, Martin Dib M.</w:t>
      </w:r>
      <w:r w:rsidRPr="003813C7">
        <w:rPr>
          <w:rFonts w:ascii="Times New Roman" w:hAnsi="Times New Roman" w:cs="Times New Roman"/>
          <w:lang w:val="es-CL"/>
        </w:rPr>
        <w:br/>
        <w:t>Departamento Cirugía Digestiva Pontificia Universidad Católica de Chile</w:t>
      </w:r>
    </w:p>
    <w:p w14:paraId="558AF02D"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lastRenderedPageBreak/>
        <w:t>247. REPARACIÓN DE CONDUCTO HEPÁTICO COMÚN Y PSEUDOANEURISMA DE ARTERIA HEPÁTICA DERECHA POST COLECISTECTOMÍA LAPAROSCÓPICA. REPORTE DE CASO.</w:t>
      </w:r>
      <w:r w:rsidRPr="003813C7">
        <w:rPr>
          <w:rFonts w:ascii="Times New Roman" w:hAnsi="Times New Roman" w:cs="Times New Roman"/>
          <w:lang w:val="es-CL"/>
        </w:rPr>
        <w:br/>
        <w:t>Elías Arroyo A, Joaquín Bravo C, Ignacio Miranda C, Guillermo Martínez C, Carlos Esperguel G, Edgardo Sepulveda V, Carlos García C.</w:t>
      </w:r>
      <w:r w:rsidRPr="003813C7">
        <w:rPr>
          <w:rFonts w:ascii="Times New Roman" w:hAnsi="Times New Roman" w:cs="Times New Roman"/>
          <w:lang w:val="es-CL"/>
        </w:rPr>
        <w:br/>
        <w:t>Hospital Clínico San Borja Arriarán</w:t>
      </w:r>
    </w:p>
    <w:p w14:paraId="20A36CB0" w14:textId="088BC8B6" w:rsidR="003813C7" w:rsidRDefault="003813C7" w:rsidP="003813C7">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 xml:space="preserve">10. HERNIAS </w:t>
      </w:r>
    </w:p>
    <w:p w14:paraId="388D64C5" w14:textId="77777777" w:rsidR="003813C7" w:rsidRDefault="003813C7" w:rsidP="003813C7">
      <w:pPr>
        <w:spacing w:after="0"/>
        <w:rPr>
          <w:rFonts w:ascii="Times New Roman" w:hAnsi="Times New Roman" w:cs="Times New Roman"/>
          <w:lang w:val="es-CL"/>
        </w:rPr>
      </w:pPr>
    </w:p>
    <w:p w14:paraId="235FA253" w14:textId="77777777" w:rsidR="003813C7" w:rsidRPr="003813C7" w:rsidRDefault="003813C7" w:rsidP="003813C7">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421140B3"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248. HERNIA DE SPIEGEL BILATERAL COMO DIAGNÓSTICO DIFERENCIAL DE HERNIA INGUINAL</w:t>
      </w:r>
      <w:r w:rsidRPr="003813C7">
        <w:rPr>
          <w:rFonts w:ascii="Times New Roman" w:hAnsi="Times New Roman" w:cs="Times New Roman"/>
          <w:lang w:val="es-CL"/>
        </w:rPr>
        <w:br/>
        <w:t xml:space="preserve">Javiera Araya Salas, Sebastián Sapiain Gonzalez, Carlos Jauregui Lozada, Jaime Rappoport </w:t>
      </w:r>
      <w:proofErr w:type="spellStart"/>
      <w:r w:rsidRPr="003813C7">
        <w:rPr>
          <w:rFonts w:ascii="Times New Roman" w:hAnsi="Times New Roman" w:cs="Times New Roman"/>
          <w:lang w:val="es-CL"/>
        </w:rPr>
        <w:t>Stramwasser</w:t>
      </w:r>
      <w:proofErr w:type="spellEnd"/>
      <w:r w:rsidRPr="003813C7">
        <w:rPr>
          <w:rFonts w:ascii="Times New Roman" w:hAnsi="Times New Roman" w:cs="Times New Roman"/>
          <w:lang w:val="es-CL"/>
        </w:rPr>
        <w:br/>
        <w:t>Hospital Clínico Universidad de Chile</w:t>
      </w:r>
    </w:p>
    <w:p w14:paraId="2AEBDE0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249. TUMOR DESMOIDES RECIDIVADO Y RECONSTRUCCIÓN DE PARED ABDOMINAL</w:t>
      </w:r>
      <w:r w:rsidRPr="003813C7">
        <w:rPr>
          <w:rFonts w:ascii="Times New Roman" w:hAnsi="Times New Roman" w:cs="Times New Roman"/>
          <w:lang w:val="es-CL"/>
        </w:rPr>
        <w:br/>
        <w:t xml:space="preserve"> Jacqueline Villanueva, Pablo Borquez, Valentina Cabrera, Pablo Raba, Sebastián Ayarza </w:t>
      </w:r>
      <w:r w:rsidRPr="003813C7">
        <w:rPr>
          <w:rFonts w:ascii="Times New Roman" w:hAnsi="Times New Roman" w:cs="Times New Roman"/>
          <w:lang w:val="es-CL"/>
        </w:rPr>
        <w:br/>
        <w:t xml:space="preserve">Hospital Naval Almirante </w:t>
      </w:r>
      <w:proofErr w:type="spellStart"/>
      <w:r w:rsidRPr="003813C7">
        <w:rPr>
          <w:rFonts w:ascii="Times New Roman" w:hAnsi="Times New Roman" w:cs="Times New Roman"/>
          <w:lang w:val="es-CL"/>
        </w:rPr>
        <w:t>Nef</w:t>
      </w:r>
      <w:proofErr w:type="spellEnd"/>
      <w:r w:rsidRPr="003813C7">
        <w:rPr>
          <w:rFonts w:ascii="Times New Roman" w:hAnsi="Times New Roman" w:cs="Times New Roman"/>
          <w:lang w:val="es-CL"/>
        </w:rPr>
        <w:t>, Universidad de Valparaíso</w:t>
      </w:r>
    </w:p>
    <w:p w14:paraId="35B1ABE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250. TUMOR DESMOIDES DE PARED ABDOMINAL Y RECONSTRUCCIÓN DE PARED ABDOMINAL. A PROPÓSITO DE UN CASO.</w:t>
      </w:r>
      <w:r w:rsidRPr="003813C7">
        <w:rPr>
          <w:rFonts w:ascii="Times New Roman" w:hAnsi="Times New Roman" w:cs="Times New Roman"/>
          <w:lang w:val="es-CL"/>
        </w:rPr>
        <w:br/>
        <w:t xml:space="preserve">Andres Reyes </w:t>
      </w:r>
      <w:proofErr w:type="spellStart"/>
      <w:r w:rsidRPr="003813C7">
        <w:rPr>
          <w:rFonts w:ascii="Times New Roman" w:hAnsi="Times New Roman" w:cs="Times New Roman"/>
          <w:lang w:val="es-CL"/>
        </w:rPr>
        <w:t>Belandria</w:t>
      </w:r>
      <w:proofErr w:type="spellEnd"/>
      <w:r w:rsidRPr="003813C7">
        <w:rPr>
          <w:rFonts w:ascii="Times New Roman" w:hAnsi="Times New Roman" w:cs="Times New Roman"/>
          <w:lang w:val="es-CL"/>
        </w:rPr>
        <w:t>, Douglas Caraballo, Wirley Guillen</w:t>
      </w:r>
      <w:r w:rsidRPr="003813C7">
        <w:rPr>
          <w:rFonts w:ascii="Times New Roman" w:hAnsi="Times New Roman" w:cs="Times New Roman"/>
          <w:lang w:val="es-CL"/>
        </w:rPr>
        <w:br/>
      </w:r>
      <w:proofErr w:type="spellStart"/>
      <w:r w:rsidRPr="003813C7">
        <w:rPr>
          <w:rFonts w:ascii="Times New Roman" w:hAnsi="Times New Roman" w:cs="Times New Roman"/>
          <w:lang w:val="es-CL"/>
        </w:rPr>
        <w:t>Redsalud</w:t>
      </w:r>
      <w:proofErr w:type="spellEnd"/>
      <w:r w:rsidRPr="003813C7">
        <w:rPr>
          <w:rFonts w:ascii="Times New Roman" w:hAnsi="Times New Roman" w:cs="Times New Roman"/>
          <w:lang w:val="es-CL"/>
        </w:rPr>
        <w:t xml:space="preserve"> Santiago</w:t>
      </w:r>
    </w:p>
    <w:p w14:paraId="7C1D86D3"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251. AUMENTO DE VOLUMEN DORSOLUMBAR Y HERNIAS DE GRYNFELT COMO DIAGNÓSTICO DIFERENCIAL POCO FRECUENTE. REPORTE DE CASO. </w:t>
      </w:r>
      <w:r w:rsidRPr="003813C7">
        <w:rPr>
          <w:rFonts w:ascii="Times New Roman" w:hAnsi="Times New Roman" w:cs="Times New Roman"/>
          <w:lang w:val="es-CL"/>
        </w:rPr>
        <w:br/>
        <w:t>Diego Montoya (1), Jorge Kutscher B (2), Sebastián Aravena Á (3), J. León (1)</w:t>
      </w:r>
      <w:r w:rsidRPr="003813C7">
        <w:rPr>
          <w:rFonts w:ascii="Times New Roman" w:hAnsi="Times New Roman" w:cs="Times New Roman"/>
          <w:lang w:val="es-CL"/>
        </w:rPr>
        <w:br/>
        <w:t>1. Hospital Luis Tisne, 2. Residente Cirugía General, Hospital del Salvador, Universidad de Chile, 3. Interno Medicina, Universidad de los Andes.</w:t>
      </w:r>
    </w:p>
    <w:p w14:paraId="13CA43C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252. CARACTERIZACIÓN DE LOS CASOS DE HERNIAS DE AMYAND TRATADAS QUIRÚRGICAMENTE EN EL SERVICIO DE PARED ABDOMINAL DEL HOSPITAL SAN JUAN DE DIOS, CHILE (2017-2023)</w:t>
      </w:r>
      <w:r w:rsidRPr="003813C7">
        <w:rPr>
          <w:rFonts w:ascii="Times New Roman" w:hAnsi="Times New Roman" w:cs="Times New Roman"/>
          <w:lang w:val="es-CL"/>
        </w:rPr>
        <w:br/>
        <w:t>Andrea Manrique C, Arturo Jirón, Gonzalo Ortega, Marvin Querales, Andrés Reyes B,</w:t>
      </w:r>
      <w:r w:rsidRPr="003813C7">
        <w:rPr>
          <w:rFonts w:ascii="Times New Roman" w:hAnsi="Times New Roman" w:cs="Times New Roman"/>
          <w:lang w:val="es-CL"/>
        </w:rPr>
        <w:br/>
        <w:t>HOSPITAL SAN JUAN DE DIOS</w:t>
      </w:r>
    </w:p>
    <w:p w14:paraId="65C9D29C" w14:textId="66C3D18F" w:rsidR="00062EF6" w:rsidRPr="003813C7" w:rsidRDefault="006C15D4" w:rsidP="00062EF6">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51976F0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253. HERNIA DIAFRAGMÁTICA DE MORGAGNI GIGANTE EN PACIENTE ADULTO: PRESENTACIÓN DE CASO Y ABORDAJE QUIRÚRGICO.</w:t>
      </w:r>
      <w:r w:rsidRPr="003813C7">
        <w:rPr>
          <w:rFonts w:ascii="Times New Roman" w:hAnsi="Times New Roman" w:cs="Times New Roman"/>
          <w:lang w:val="es-CL"/>
        </w:rPr>
        <w:br/>
        <w:t>Francisca Vásquez P, Catalina Retamal V, Bárbara Merino A, Josefa Erazo N, Juan Peraza F, Oscar Ariscain J</w:t>
      </w:r>
      <w:r w:rsidRPr="003813C7">
        <w:rPr>
          <w:rFonts w:ascii="Times New Roman" w:hAnsi="Times New Roman" w:cs="Times New Roman"/>
          <w:lang w:val="es-CL"/>
        </w:rPr>
        <w:br/>
        <w:t>Universidad de Concepción, Hospital Las Higueras de Talcahuano.</w:t>
      </w:r>
    </w:p>
    <w:p w14:paraId="398B46C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254. NEURECTOMÍA SELECTIVA EN PACIENTE CON INGUINODINIA CRÓNICA: A PROPÓSITO DE UN CASO.</w:t>
      </w:r>
      <w:r w:rsidRPr="003813C7">
        <w:rPr>
          <w:rFonts w:ascii="Times New Roman" w:hAnsi="Times New Roman" w:cs="Times New Roman"/>
          <w:lang w:val="es-CL"/>
        </w:rPr>
        <w:br/>
        <w:t xml:space="preserve">Andres Reyes </w:t>
      </w:r>
      <w:proofErr w:type="spellStart"/>
      <w:r w:rsidRPr="003813C7">
        <w:rPr>
          <w:rFonts w:ascii="Times New Roman" w:hAnsi="Times New Roman" w:cs="Times New Roman"/>
          <w:lang w:val="es-CL"/>
        </w:rPr>
        <w:t>Belandria</w:t>
      </w:r>
      <w:proofErr w:type="spellEnd"/>
      <w:r w:rsidRPr="003813C7">
        <w:rPr>
          <w:rFonts w:ascii="Times New Roman" w:hAnsi="Times New Roman" w:cs="Times New Roman"/>
          <w:lang w:val="es-CL"/>
        </w:rPr>
        <w:t>, Frank Hernandez, Jose Mejias</w:t>
      </w:r>
      <w:r w:rsidRPr="003813C7">
        <w:rPr>
          <w:rFonts w:ascii="Times New Roman" w:hAnsi="Times New Roman" w:cs="Times New Roman"/>
          <w:lang w:val="es-CL"/>
        </w:rPr>
        <w:br/>
      </w:r>
      <w:proofErr w:type="spellStart"/>
      <w:r w:rsidRPr="003813C7">
        <w:rPr>
          <w:rFonts w:ascii="Times New Roman" w:hAnsi="Times New Roman" w:cs="Times New Roman"/>
          <w:lang w:val="es-CL"/>
        </w:rPr>
        <w:t>Clinica</w:t>
      </w:r>
      <w:proofErr w:type="spellEnd"/>
      <w:r w:rsidRPr="003813C7">
        <w:rPr>
          <w:rFonts w:ascii="Times New Roman" w:hAnsi="Times New Roman" w:cs="Times New Roman"/>
          <w:lang w:val="es-CL"/>
        </w:rPr>
        <w:t xml:space="preserve"> Lircay </w:t>
      </w:r>
    </w:p>
    <w:p w14:paraId="2F27BF20"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255. HERNIA INGUINOESCROTAL COMPLICADA CON PERFORACIÓN INTESTINAL POR CUERPO EXTRAÑO. REPORTE DE CASO</w:t>
      </w:r>
      <w:r w:rsidRPr="003813C7">
        <w:rPr>
          <w:rFonts w:ascii="Times New Roman" w:hAnsi="Times New Roman" w:cs="Times New Roman"/>
          <w:lang w:val="es-CL"/>
        </w:rPr>
        <w:br/>
        <w:t xml:space="preserve">Constanza Díaz G., Rodrigo Salamanca C., Valentina Núñez P., Rodrigo Dominguez C., Jean Phillipe Bachler G., Rodrigo Miranda P., Nicolás Campaña W., </w:t>
      </w:r>
      <w:proofErr w:type="spellStart"/>
      <w:r w:rsidRPr="003813C7">
        <w:rPr>
          <w:rFonts w:ascii="Times New Roman" w:hAnsi="Times New Roman" w:cs="Times New Roman"/>
          <w:lang w:val="es-CL"/>
        </w:rPr>
        <w:t>Hermelany</w:t>
      </w:r>
      <w:proofErr w:type="spellEnd"/>
      <w:r w:rsidRPr="003813C7">
        <w:rPr>
          <w:rFonts w:ascii="Times New Roman" w:hAnsi="Times New Roman" w:cs="Times New Roman"/>
          <w:lang w:val="es-CL"/>
        </w:rPr>
        <w:t xml:space="preserve"> Gonzalez E.</w:t>
      </w:r>
      <w:r w:rsidRPr="003813C7">
        <w:rPr>
          <w:rFonts w:ascii="Times New Roman" w:hAnsi="Times New Roman" w:cs="Times New Roman"/>
          <w:lang w:val="es-CL"/>
        </w:rPr>
        <w:br/>
        <w:t>Residente Cirugía General, Hospital de Urgencia y Asistencia Pública, Santiago de Chile</w:t>
      </w:r>
    </w:p>
    <w:p w14:paraId="22DBFF40"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256. CARACTERIZACIÓN DE PACIENTES CON DAÑO HEPÁTICO CRÓNICO SOMETIDOS A HERNIOPLASTIA EN EL HOSPITAL CLÍNICO UNIVERSIDAD DE CHILE DE 10 AÑOS.</w:t>
      </w:r>
      <w:r w:rsidRPr="003813C7">
        <w:rPr>
          <w:rFonts w:ascii="Times New Roman" w:hAnsi="Times New Roman" w:cs="Times New Roman"/>
          <w:lang w:val="es-CL"/>
        </w:rPr>
        <w:br/>
        <w:t>Sebastián Sapiain G, Claudia Salazar F, Camilo Huerta M.</w:t>
      </w:r>
      <w:r w:rsidRPr="003813C7">
        <w:rPr>
          <w:rFonts w:ascii="Times New Roman" w:hAnsi="Times New Roman" w:cs="Times New Roman"/>
          <w:lang w:val="es-CL"/>
        </w:rPr>
        <w:br/>
        <w:t xml:space="preserve">Hospital Clínico de la Universidad de Chile. </w:t>
      </w:r>
    </w:p>
    <w:p w14:paraId="6E3F81D1" w14:textId="42A71C55" w:rsidR="00062EF6" w:rsidRPr="003813C7" w:rsidRDefault="006C15D4" w:rsidP="00062EF6">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ED4369A" w14:textId="77777777" w:rsidR="00062EF6" w:rsidRPr="003813C7" w:rsidRDefault="00062EF6">
      <w:pPr>
        <w:rPr>
          <w:rFonts w:ascii="Times New Roman" w:hAnsi="Times New Roman" w:cs="Times New Roman"/>
          <w:lang w:val="es-CL"/>
        </w:rPr>
      </w:pPr>
    </w:p>
    <w:p w14:paraId="6CDBFEC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lastRenderedPageBreak/>
        <w:t>257. REPARACIÓN DE HERNIAS INCISIONALES GRANDES CON TÉCNICA DE SEPARACIÓN DE COMPONENTES, EXPERIENCIA INICIAL DE UN CENTRO.</w:t>
      </w:r>
      <w:r w:rsidRPr="003813C7">
        <w:rPr>
          <w:rFonts w:ascii="Times New Roman" w:hAnsi="Times New Roman" w:cs="Times New Roman"/>
          <w:lang w:val="es-CL"/>
        </w:rPr>
        <w:br/>
        <w:t xml:space="preserve">Gerson Pérez F, Valeria Arancibia Q, Waldemar Adelsdorfer O, Carlos Casanova </w:t>
      </w:r>
      <w:proofErr w:type="gramStart"/>
      <w:r w:rsidRPr="003813C7">
        <w:rPr>
          <w:rFonts w:ascii="Times New Roman" w:hAnsi="Times New Roman" w:cs="Times New Roman"/>
          <w:lang w:val="es-CL"/>
        </w:rPr>
        <w:t xml:space="preserve">M,  </w:t>
      </w:r>
      <w:proofErr w:type="spellStart"/>
      <w:r w:rsidRPr="003813C7">
        <w:rPr>
          <w:rFonts w:ascii="Times New Roman" w:hAnsi="Times New Roman" w:cs="Times New Roman"/>
          <w:lang w:val="es-CL"/>
        </w:rPr>
        <w:t>Vinzenz</w:t>
      </w:r>
      <w:proofErr w:type="spellEnd"/>
      <w:proofErr w:type="gramEnd"/>
      <w:r w:rsidRPr="003813C7">
        <w:rPr>
          <w:rFonts w:ascii="Times New Roman" w:hAnsi="Times New Roman" w:cs="Times New Roman"/>
          <w:lang w:val="es-CL"/>
        </w:rPr>
        <w:t xml:space="preserve"> Córdova de H, Camila Nanjari B, Gonzalo Yañez C</w:t>
      </w:r>
      <w:r w:rsidRPr="003813C7">
        <w:rPr>
          <w:rFonts w:ascii="Times New Roman" w:hAnsi="Times New Roman" w:cs="Times New Roman"/>
          <w:lang w:val="es-CL"/>
        </w:rPr>
        <w:br/>
        <w:t>Servicio de Cirugía, Hospital Dr. Gustavo Fricke</w:t>
      </w:r>
    </w:p>
    <w:p w14:paraId="4ECB2CC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258. HERNIA INGUINAL RECIDIVADA COMPLICADA, MANEJO POR TREPP, UNA ALTERNATIVA NOVEDOSA, A PROPÓSITO DE UN CASO CLÍNICO.</w:t>
      </w:r>
      <w:r w:rsidRPr="003813C7">
        <w:rPr>
          <w:rFonts w:ascii="Times New Roman" w:hAnsi="Times New Roman" w:cs="Times New Roman"/>
          <w:lang w:val="es-CL"/>
        </w:rPr>
        <w:br/>
        <w:t>Maximiliano López M. (1), Álvaro Gallardo V. (3), Paula Glaus H. (2), José Manuel Martínez V. (1), Catalina Lermanda V. (1), Lorena Gárate G. (2)</w:t>
      </w:r>
      <w:r w:rsidRPr="003813C7">
        <w:rPr>
          <w:rFonts w:ascii="Times New Roman" w:hAnsi="Times New Roman" w:cs="Times New Roman"/>
          <w:lang w:val="es-CL"/>
        </w:rPr>
        <w:br/>
        <w:t xml:space="preserve">1 Facultad de medicina, Universidad San Sebastián. 2 </w:t>
      </w:r>
      <w:proofErr w:type="gramStart"/>
      <w:r w:rsidRPr="003813C7">
        <w:rPr>
          <w:rFonts w:ascii="Times New Roman" w:hAnsi="Times New Roman" w:cs="Times New Roman"/>
          <w:lang w:val="es-CL"/>
        </w:rPr>
        <w:t>Facultad</w:t>
      </w:r>
      <w:proofErr w:type="gramEnd"/>
      <w:r w:rsidRPr="003813C7">
        <w:rPr>
          <w:rFonts w:ascii="Times New Roman" w:hAnsi="Times New Roman" w:cs="Times New Roman"/>
          <w:lang w:val="es-CL"/>
        </w:rPr>
        <w:t xml:space="preserve"> de medicina, Universidad de Concepción. 3 </w:t>
      </w:r>
      <w:proofErr w:type="gramStart"/>
      <w:r w:rsidRPr="003813C7">
        <w:rPr>
          <w:rFonts w:ascii="Times New Roman" w:hAnsi="Times New Roman" w:cs="Times New Roman"/>
          <w:lang w:val="es-CL"/>
        </w:rPr>
        <w:t>Servicio</w:t>
      </w:r>
      <w:proofErr w:type="gramEnd"/>
      <w:r w:rsidRPr="003813C7">
        <w:rPr>
          <w:rFonts w:ascii="Times New Roman" w:hAnsi="Times New Roman" w:cs="Times New Roman"/>
          <w:lang w:val="es-CL"/>
        </w:rPr>
        <w:t xml:space="preserve"> de cirugía, Hospital Las Higueras.</w:t>
      </w:r>
    </w:p>
    <w:p w14:paraId="6380D522"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259. TÍTULO: ANÁLISIS DE COMPLICACIONES PERIOPERATORIAS EN PACIENTES CON DAÑO HEPÁTICO CRÓNICO SOMETIDOS A CIRUGÍA DE HERNIA  EN EL HOSPITAL CLÍNICO UNIVERSIDAD DE CHILE DE 10 AÑOS.</w:t>
      </w:r>
      <w:r w:rsidRPr="003813C7">
        <w:rPr>
          <w:rFonts w:ascii="Times New Roman" w:hAnsi="Times New Roman" w:cs="Times New Roman"/>
          <w:lang w:val="es-CL"/>
        </w:rPr>
        <w:br/>
        <w:t>Camilo Huerta M Camilo, Claudia Salazar F, Sebastián Sapiain G.</w:t>
      </w:r>
      <w:r w:rsidRPr="003813C7">
        <w:rPr>
          <w:rFonts w:ascii="Times New Roman" w:hAnsi="Times New Roman" w:cs="Times New Roman"/>
          <w:lang w:val="es-CL"/>
        </w:rPr>
        <w:br/>
        <w:t xml:space="preserve">Departamento de cirugía hospital </w:t>
      </w:r>
      <w:proofErr w:type="spellStart"/>
      <w:r w:rsidRPr="003813C7">
        <w:rPr>
          <w:rFonts w:ascii="Times New Roman" w:hAnsi="Times New Roman" w:cs="Times New Roman"/>
          <w:lang w:val="es-CL"/>
        </w:rPr>
        <w:t>clinico</w:t>
      </w:r>
      <w:proofErr w:type="spellEnd"/>
      <w:r w:rsidRPr="003813C7">
        <w:rPr>
          <w:rFonts w:ascii="Times New Roman" w:hAnsi="Times New Roman" w:cs="Times New Roman"/>
          <w:lang w:val="es-CL"/>
        </w:rPr>
        <w:t xml:space="preserve"> universidad de Chile</w:t>
      </w:r>
    </w:p>
    <w:p w14:paraId="607D5E34"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260. HERNIA EPIGÁSTRICA CON CONTENIDO DE COLON ASCENDENTE NEOPLÁSICO EN UNA PACIENTE QUE INGRESA POR PANCREATITIS AGUDA BILIAR: REPORTE DE UN CASO</w:t>
      </w:r>
      <w:r w:rsidRPr="003813C7">
        <w:rPr>
          <w:rFonts w:ascii="Times New Roman" w:hAnsi="Times New Roman" w:cs="Times New Roman"/>
          <w:lang w:val="es-CL"/>
        </w:rPr>
        <w:br/>
        <w:t>José Castro G., Alejandro Iglesias M., Andrés Reyes B., Rocío Vera P., Rocío Witto E., Catalina Fuchs G., Luymar Petit G.</w:t>
      </w:r>
      <w:r w:rsidRPr="003813C7">
        <w:rPr>
          <w:rFonts w:ascii="Times New Roman" w:hAnsi="Times New Roman" w:cs="Times New Roman"/>
          <w:lang w:val="es-CL"/>
        </w:rPr>
        <w:br/>
        <w:t>Servicio de Cirugía, Hospital San Juan de Dios</w:t>
      </w:r>
    </w:p>
    <w:p w14:paraId="3E44F4B7" w14:textId="57F5115A" w:rsidR="00062EF6" w:rsidRPr="003813C7" w:rsidRDefault="006C15D4" w:rsidP="00062EF6">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4493DD76" w14:textId="50DAFAA6"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261. HERNIA DE GRYNFELT: REPORTE DE UN CASO.</w:t>
      </w:r>
      <w:r w:rsidRPr="003813C7">
        <w:rPr>
          <w:rFonts w:ascii="Times New Roman" w:hAnsi="Times New Roman" w:cs="Times New Roman"/>
          <w:lang w:val="es-CL"/>
        </w:rPr>
        <w:br/>
        <w:t xml:space="preserve">Catalina Retamal V., Francisca Vásquez P., Bárbara Merino A., Nelson Vidal A., Nicolás Hermosilla </w:t>
      </w:r>
      <w:proofErr w:type="gramStart"/>
      <w:r w:rsidRPr="003813C7">
        <w:rPr>
          <w:rFonts w:ascii="Times New Roman" w:hAnsi="Times New Roman" w:cs="Times New Roman"/>
          <w:lang w:val="es-CL"/>
        </w:rPr>
        <w:t>C,.</w:t>
      </w:r>
      <w:proofErr w:type="gramEnd"/>
      <w:r w:rsidRPr="003813C7">
        <w:rPr>
          <w:rFonts w:ascii="Times New Roman" w:hAnsi="Times New Roman" w:cs="Times New Roman"/>
          <w:lang w:val="es-CL"/>
        </w:rPr>
        <w:t xml:space="preserve"> Estefanía Muñoz G., Camila Sepúlveda P.</w:t>
      </w:r>
      <w:r w:rsidRPr="003813C7">
        <w:rPr>
          <w:rFonts w:ascii="Times New Roman" w:hAnsi="Times New Roman" w:cs="Times New Roman"/>
          <w:lang w:val="es-CL"/>
        </w:rPr>
        <w:br/>
        <w:t xml:space="preserve">Universidad de Concepción, Hospital Las Higueras, Talcahuano. </w:t>
      </w:r>
    </w:p>
    <w:p w14:paraId="77A3D94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262. EXPERIENCIA INICIAL DE USO DE MALLAS TITANIZADAS EN REPARACIÓN HERNIARIA. REPORTE DE UN CASO.</w:t>
      </w:r>
      <w:r w:rsidRPr="003813C7">
        <w:rPr>
          <w:rFonts w:ascii="Times New Roman" w:hAnsi="Times New Roman" w:cs="Times New Roman"/>
          <w:lang w:val="es-CL"/>
        </w:rPr>
        <w:br/>
        <w:t xml:space="preserve">William Acero, Andres Reyes </w:t>
      </w:r>
      <w:proofErr w:type="spellStart"/>
      <w:r w:rsidRPr="003813C7">
        <w:rPr>
          <w:rFonts w:ascii="Times New Roman" w:hAnsi="Times New Roman" w:cs="Times New Roman"/>
          <w:lang w:val="es-CL"/>
        </w:rPr>
        <w:t>Belandria</w:t>
      </w:r>
      <w:proofErr w:type="spellEnd"/>
      <w:r w:rsidRPr="003813C7">
        <w:rPr>
          <w:rFonts w:ascii="Times New Roman" w:hAnsi="Times New Roman" w:cs="Times New Roman"/>
          <w:lang w:val="es-CL"/>
        </w:rPr>
        <w:br/>
        <w:t>Hospital de Puerto Montt, Hospital San Juan De Dios</w:t>
      </w:r>
    </w:p>
    <w:p w14:paraId="63D3315D"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263. RESOLUCIÓN DIFERIDA DE OBSTRUCCIÓN INTESTINAL EN CONTEXTO DE HERNIA INCISIONAL GIGANTE</w:t>
      </w:r>
      <w:r w:rsidRPr="003813C7">
        <w:rPr>
          <w:rFonts w:ascii="Times New Roman" w:hAnsi="Times New Roman" w:cs="Times New Roman"/>
          <w:lang w:val="es-CL"/>
        </w:rPr>
        <w:br/>
        <w:t>Sebastián Sapiain G, Catalina Pozo V, Patricio Araya C, Úrsula Figueroa F, Iñaki Castro A, Javier Urrutia F</w:t>
      </w:r>
      <w:r w:rsidRPr="003813C7">
        <w:rPr>
          <w:rFonts w:ascii="Times New Roman" w:hAnsi="Times New Roman" w:cs="Times New Roman"/>
          <w:lang w:val="es-CL"/>
        </w:rPr>
        <w:br/>
        <w:t>Departamento de Cirugía, Hospital Clínico Universidad de Chile</w:t>
      </w:r>
    </w:p>
    <w:p w14:paraId="2BEFC914" w14:textId="423F533A" w:rsidR="00347237" w:rsidRDefault="00877260" w:rsidP="00347237">
      <w:pPr>
        <w:rPr>
          <w:rFonts w:ascii="Times New Roman" w:hAnsi="Times New Roman" w:cs="Times New Roman"/>
          <w:lang w:val="es-CL"/>
        </w:rPr>
      </w:pPr>
      <w:r w:rsidRPr="003813C7">
        <w:rPr>
          <w:rFonts w:ascii="Times New Roman" w:hAnsi="Times New Roman" w:cs="Times New Roman"/>
          <w:lang w:val="es-CL"/>
        </w:rPr>
        <w:t>264. HERNIA CRURAL CON DESLIZAMIENTO DE OVARIO Y TROMPA UTERINA EN UNA ADULTA: A PROPÓSITO DE UN CASO.</w:t>
      </w:r>
      <w:r w:rsidRPr="003813C7">
        <w:rPr>
          <w:rFonts w:ascii="Times New Roman" w:hAnsi="Times New Roman" w:cs="Times New Roman"/>
          <w:lang w:val="es-CL"/>
        </w:rPr>
        <w:br/>
        <w:t>Constanza Narváez J., Daniela Leporati J., Claudia García Á.,  Joaquín Cárcamo F., Camila Figueroa V., Sofía Hernández G.</w:t>
      </w:r>
      <w:r w:rsidRPr="003813C7">
        <w:rPr>
          <w:rFonts w:ascii="Times New Roman" w:hAnsi="Times New Roman" w:cs="Times New Roman"/>
          <w:lang w:val="es-CL"/>
        </w:rPr>
        <w:br/>
        <w:t>Hospital Base Valdivia</w:t>
      </w:r>
    </w:p>
    <w:p w14:paraId="75CC6395" w14:textId="31327D40" w:rsidR="00347237" w:rsidRPr="003813C7" w:rsidRDefault="00347237" w:rsidP="00347237">
      <w:pPr>
        <w:ind w:left="1440" w:firstLine="720"/>
        <w:rPr>
          <w:rFonts w:ascii="Times New Roman" w:hAnsi="Times New Roman" w:cs="Times New Roman"/>
          <w:lang w:val="es-CL"/>
        </w:rPr>
      </w:pPr>
      <w:r>
        <w:rPr>
          <w:rFonts w:ascii="Times New Roman" w:hAnsi="Times New Roman" w:cs="Times New Roman"/>
          <w:b/>
          <w:bCs/>
          <w:color w:val="00B050"/>
          <w:sz w:val="40"/>
          <w:szCs w:val="40"/>
          <w:u w:val="single"/>
          <w:lang w:val="es-CL"/>
        </w:rPr>
        <w:t xml:space="preserve">11. ONCOLOGÍA </w:t>
      </w:r>
    </w:p>
    <w:p w14:paraId="4B4DB8A0" w14:textId="3AB98765" w:rsidR="003E6EA7" w:rsidRPr="003813C7" w:rsidRDefault="00347237" w:rsidP="00A9213B">
      <w:pPr>
        <w:spacing w:after="0"/>
        <w:rPr>
          <w:rFonts w:ascii="Times New Roman" w:hAnsi="Times New Roman" w:cs="Times New Roman"/>
          <w:lang w:val="es-CL"/>
        </w:rPr>
      </w:pPr>
      <w:r w:rsidRPr="00A9213B">
        <w:rPr>
          <w:rFonts w:ascii="Times New Roman" w:hAnsi="Times New Roman" w:cs="Times New Roman"/>
          <w:highlight w:val="green"/>
          <w:lang w:val="es-CL"/>
        </w:rPr>
        <w:t>Comentador: Dr.</w:t>
      </w:r>
      <w:r w:rsidR="005F2ABA" w:rsidRPr="00A9213B">
        <w:rPr>
          <w:rFonts w:ascii="Times New Roman" w:hAnsi="Times New Roman" w:cs="Times New Roman"/>
          <w:highlight w:val="green"/>
          <w:lang w:val="es-CL"/>
        </w:rPr>
        <w:t xml:space="preserve"> Pablo González B., M.S.Ch.C.</w:t>
      </w:r>
    </w:p>
    <w:p w14:paraId="7FB0BB52" w14:textId="77777777" w:rsidR="003E6EA7" w:rsidRPr="003813C7" w:rsidRDefault="00877260" w:rsidP="00A9213B">
      <w:pPr>
        <w:spacing w:after="0"/>
        <w:rPr>
          <w:rFonts w:ascii="Times New Roman" w:hAnsi="Times New Roman" w:cs="Times New Roman"/>
          <w:lang w:val="es-CL"/>
        </w:rPr>
      </w:pPr>
      <w:r w:rsidRPr="003813C7">
        <w:rPr>
          <w:rFonts w:ascii="Times New Roman" w:hAnsi="Times New Roman" w:cs="Times New Roman"/>
          <w:lang w:val="es-CL"/>
        </w:rPr>
        <w:t>265. PERITONITIS APENDICULAR COMO PRESENTACIÓN DE LINFOMA DE BURKITT: REPORTE  DE UN CASO.</w:t>
      </w:r>
      <w:r w:rsidRPr="003813C7">
        <w:rPr>
          <w:rFonts w:ascii="Times New Roman" w:hAnsi="Times New Roman" w:cs="Times New Roman"/>
          <w:lang w:val="es-CL"/>
        </w:rPr>
        <w:br/>
        <w:t>Alejandro J. Zarate, Valentina Mena</w:t>
      </w:r>
      <w:r w:rsidRPr="003813C7">
        <w:rPr>
          <w:rFonts w:ascii="Times New Roman" w:hAnsi="Times New Roman" w:cs="Times New Roman"/>
          <w:lang w:val="es-CL"/>
        </w:rPr>
        <w:br/>
        <w:t>Universidad Finis Terrae. Clínica las Condes.</w:t>
      </w:r>
    </w:p>
    <w:p w14:paraId="7B97E48F" w14:textId="77777777" w:rsidR="00A9213B" w:rsidRDefault="00A9213B">
      <w:pPr>
        <w:rPr>
          <w:rFonts w:ascii="Times New Roman" w:hAnsi="Times New Roman" w:cs="Times New Roman"/>
          <w:lang w:val="es-CL"/>
        </w:rPr>
      </w:pPr>
    </w:p>
    <w:p w14:paraId="3A0F39E4" w14:textId="5235F8D5"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266. PARAGANGLIOMA METASTÁSICO MALIGNO POSITIVO A NORMETANEFRINA Y 3-METOXITIRAMINA: PRESENTACIÓN DE UN CASO Y REVISIÓN DE LA LITERATURA</w:t>
      </w:r>
      <w:r w:rsidRPr="003813C7">
        <w:rPr>
          <w:rFonts w:ascii="Times New Roman" w:hAnsi="Times New Roman" w:cs="Times New Roman"/>
          <w:lang w:val="es-CL"/>
        </w:rPr>
        <w:br/>
        <w:t>Sebastian Bravo C., William Acero B., Katherine Romero O.</w:t>
      </w:r>
      <w:r w:rsidRPr="003813C7">
        <w:rPr>
          <w:rFonts w:ascii="Times New Roman" w:hAnsi="Times New Roman" w:cs="Times New Roman"/>
          <w:lang w:val="es-CL"/>
        </w:rPr>
        <w:br/>
        <w:t xml:space="preserve">Hospital Puerto Montt Dr. Eduardo Schütz Schroeder Servicio de Cirugía Digestivo Alto y Oncológico Adulto Universidad San Sebastián, Chile, Facultad de Medicina, Posgrado de Cirugía General </w:t>
      </w:r>
    </w:p>
    <w:p w14:paraId="752CB87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lastRenderedPageBreak/>
        <w:t xml:space="preserve">267. REVISIÓN DE LA MORTALIDAD POR CÁNCERES DIGESTIVOS EN CHILE: ANÁLISIS DE LOS ÚLTIMOS 20 AÑOS </w:t>
      </w:r>
      <w:r w:rsidRPr="003813C7">
        <w:rPr>
          <w:rFonts w:ascii="Times New Roman" w:hAnsi="Times New Roman" w:cs="Times New Roman"/>
          <w:lang w:val="es-CL"/>
        </w:rPr>
        <w:br/>
        <w:t xml:space="preserve">Bárbara Carreño </w:t>
      </w:r>
      <w:proofErr w:type="gramStart"/>
      <w:r w:rsidRPr="003813C7">
        <w:rPr>
          <w:rFonts w:ascii="Times New Roman" w:hAnsi="Times New Roman" w:cs="Times New Roman"/>
          <w:lang w:val="es-CL"/>
        </w:rPr>
        <w:t>M. ,</w:t>
      </w:r>
      <w:proofErr w:type="gramEnd"/>
      <w:r w:rsidRPr="003813C7">
        <w:rPr>
          <w:rFonts w:ascii="Times New Roman" w:hAnsi="Times New Roman" w:cs="Times New Roman"/>
          <w:lang w:val="es-CL"/>
        </w:rPr>
        <w:t xml:space="preserve"> Antonio Mercandino S. , Juan Ignacio Silva B., Victoria Estada B., Attila Csendes J. </w:t>
      </w:r>
      <w:r w:rsidRPr="003813C7">
        <w:rPr>
          <w:rFonts w:ascii="Times New Roman" w:hAnsi="Times New Roman" w:cs="Times New Roman"/>
          <w:lang w:val="es-CL"/>
        </w:rPr>
        <w:br/>
        <w:t>Hospital Clínico Universidad de Chile</w:t>
      </w:r>
    </w:p>
    <w:p w14:paraId="4FADA8DD" w14:textId="77777777" w:rsidR="003E6EA7" w:rsidRDefault="00877260">
      <w:pPr>
        <w:rPr>
          <w:rFonts w:ascii="Times New Roman" w:hAnsi="Times New Roman" w:cs="Times New Roman"/>
          <w:lang w:val="es-CL"/>
        </w:rPr>
      </w:pPr>
      <w:r w:rsidRPr="003813C7">
        <w:rPr>
          <w:rFonts w:ascii="Times New Roman" w:hAnsi="Times New Roman" w:cs="Times New Roman"/>
          <w:lang w:val="es-CL"/>
        </w:rPr>
        <w:t xml:space="preserve">268. CARCINOMA NEUROENDOCRINO DE CÉLULAS PEQUEÑAS. A PROPÓSITO DE UN CASO. </w:t>
      </w:r>
      <w:r w:rsidRPr="003813C7">
        <w:rPr>
          <w:rFonts w:ascii="Times New Roman" w:hAnsi="Times New Roman" w:cs="Times New Roman"/>
          <w:lang w:val="es-CL"/>
        </w:rPr>
        <w:br/>
        <w:t>Roberto González C, Eduardo Muñoz L, Daniel Morón L</w:t>
      </w:r>
      <w:r w:rsidRPr="003813C7">
        <w:rPr>
          <w:rFonts w:ascii="Times New Roman" w:hAnsi="Times New Roman" w:cs="Times New Roman"/>
          <w:lang w:val="es-CL"/>
        </w:rPr>
        <w:br/>
        <w:t>Hospital del Luis Tisné.</w:t>
      </w:r>
    </w:p>
    <w:p w14:paraId="39A1EF37" w14:textId="2A8FB862" w:rsidR="00A9213B" w:rsidRPr="003813C7" w:rsidRDefault="00A9213B" w:rsidP="00A9213B">
      <w:pPr>
        <w:spacing w:after="0"/>
        <w:rPr>
          <w:rFonts w:ascii="Times New Roman" w:hAnsi="Times New Roman" w:cs="Times New Roman"/>
          <w:lang w:val="es-CL"/>
        </w:rPr>
      </w:pPr>
      <w:r w:rsidRPr="00A9213B">
        <w:rPr>
          <w:rFonts w:ascii="Times New Roman" w:hAnsi="Times New Roman" w:cs="Times New Roman"/>
          <w:highlight w:val="green"/>
          <w:lang w:val="es-CL"/>
        </w:rPr>
        <w:t>Comentadora: Dra. Andrea Quinchavil D., M.S.Ch.C.</w:t>
      </w:r>
    </w:p>
    <w:p w14:paraId="5433F509" w14:textId="77777777" w:rsidR="003E6EA7" w:rsidRPr="003813C7" w:rsidRDefault="00877260" w:rsidP="00A9213B">
      <w:pPr>
        <w:spacing w:after="0"/>
        <w:rPr>
          <w:rFonts w:ascii="Times New Roman" w:hAnsi="Times New Roman" w:cs="Times New Roman"/>
          <w:lang w:val="es-CL"/>
        </w:rPr>
      </w:pPr>
      <w:r w:rsidRPr="003813C7">
        <w:rPr>
          <w:rFonts w:ascii="Times New Roman" w:hAnsi="Times New Roman" w:cs="Times New Roman"/>
          <w:lang w:val="es-CL"/>
        </w:rPr>
        <w:t>269. METÁSTASIS EN PUERTO DE TROCAR LAPAROSCÓPICO POR ADENOCARCINOMA INCIDENTAL DE VESÍCULA BILIAR: REPORTE DE CASO</w:t>
      </w:r>
      <w:r w:rsidRPr="003813C7">
        <w:rPr>
          <w:rFonts w:ascii="Times New Roman" w:hAnsi="Times New Roman" w:cs="Times New Roman"/>
          <w:lang w:val="es-CL"/>
        </w:rPr>
        <w:br/>
        <w:t>Sebastian Bravo C., William Acero B., Katherine Romero O.</w:t>
      </w:r>
      <w:r w:rsidRPr="003813C7">
        <w:rPr>
          <w:rFonts w:ascii="Times New Roman" w:hAnsi="Times New Roman" w:cs="Times New Roman"/>
          <w:lang w:val="es-CL"/>
        </w:rPr>
        <w:br/>
        <w:t xml:space="preserve">Hospital Puerto Montt Dr. Eduardo Schütz Schroeder Servicio de Cirugía Digestivo Alto y Oncológico Adulto Universidad San Sebastián, Chile, Facultad de Medicina, Posgrado de Cirugía General </w:t>
      </w:r>
    </w:p>
    <w:p w14:paraId="684C306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270. ANGIOMIXOMA INVASOR AGRESIVO. REPORTE DE 7 CASOS EN HOSPITAL SAN JUAN DE DIOS Y REVISIÓN DE LA LITERATURA.</w:t>
      </w:r>
      <w:r w:rsidRPr="003813C7">
        <w:rPr>
          <w:rFonts w:ascii="Times New Roman" w:hAnsi="Times New Roman" w:cs="Times New Roman"/>
          <w:lang w:val="es-CL"/>
        </w:rPr>
        <w:br/>
        <w:t>Stambuk Juan, Masia Gonzalo, Pastén Rolando, Sosa Jorge, Marquez Daniel, Izquierdo Francisco.</w:t>
      </w:r>
      <w:r w:rsidRPr="003813C7">
        <w:rPr>
          <w:rFonts w:ascii="Times New Roman" w:hAnsi="Times New Roman" w:cs="Times New Roman"/>
          <w:lang w:val="es-CL"/>
        </w:rPr>
        <w:br/>
        <w:t>Hospital San Juan de Dios</w:t>
      </w:r>
    </w:p>
    <w:p w14:paraId="4DEB0E2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271. HALLAZGO DE MIXOMA CARDÍACO: EL GRAN IMITADOR</w:t>
      </w:r>
      <w:r w:rsidRPr="003813C7">
        <w:rPr>
          <w:rFonts w:ascii="Times New Roman" w:hAnsi="Times New Roman" w:cs="Times New Roman"/>
          <w:lang w:val="es-CL"/>
        </w:rPr>
        <w:br/>
        <w:t>Cynthia Fonseca D.1, Nicole Hernández B.1, Matías Martínez S.2 Gabriela Lagos F.2, Antonia Cereceda C.</w:t>
      </w:r>
      <w:r w:rsidRPr="003813C7">
        <w:rPr>
          <w:rFonts w:ascii="Times New Roman" w:hAnsi="Times New Roman" w:cs="Times New Roman"/>
          <w:lang w:val="es-CL"/>
        </w:rPr>
        <w:br/>
        <w:t>Clínica Dávila</w:t>
      </w:r>
    </w:p>
    <w:p w14:paraId="4D8BDE3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272. NEOPLASIA CARDÍACA MÚLTIPLE SINCRÓNICA: A PROPÓSITO DE UN CASO DE COMPLEJO DE CARNEY</w:t>
      </w:r>
      <w:r w:rsidRPr="003813C7">
        <w:rPr>
          <w:rFonts w:ascii="Times New Roman" w:hAnsi="Times New Roman" w:cs="Times New Roman"/>
          <w:lang w:val="es-CL"/>
        </w:rPr>
        <w:br/>
        <w:t>Roberto González, Felipe Alarcón, Rodrigo Reyes, Alejandra Riquelme, Loreto Spencer, Patricio Madrid, Alejandro Pérez, Bastián Ruiz, Juan Romero, Emilio Alarcón</w:t>
      </w:r>
      <w:r w:rsidRPr="003813C7">
        <w:rPr>
          <w:rFonts w:ascii="Times New Roman" w:hAnsi="Times New Roman" w:cs="Times New Roman"/>
          <w:lang w:val="es-CL"/>
        </w:rPr>
        <w:br/>
        <w:t>Centro Cardiovascular y Servicio de Cirugía, Hospital Clínico Regional de Concepción “Dr. Guillermo Grant Benavente”. Departamento de Cirugía, Facultad de Medicina, Universidad de Concepción.</w:t>
      </w:r>
    </w:p>
    <w:p w14:paraId="09D8C637" w14:textId="77777777" w:rsidR="003E6EA7" w:rsidRDefault="00877260">
      <w:pPr>
        <w:rPr>
          <w:rFonts w:ascii="Times New Roman" w:hAnsi="Times New Roman" w:cs="Times New Roman"/>
          <w:lang w:val="es-CL"/>
        </w:rPr>
      </w:pPr>
      <w:r w:rsidRPr="003813C7">
        <w:rPr>
          <w:rFonts w:ascii="Times New Roman" w:hAnsi="Times New Roman" w:cs="Times New Roman"/>
          <w:lang w:val="es-CL"/>
        </w:rPr>
        <w:t>273. ESTUDIO RETROSPECTIVO: INCIDENCIA DE SARCOMAS EN HOSPITAL REGIONAL DE RANCAGUA, EXPERIENCIA ÚLTIMOS 10 AÑOS.</w:t>
      </w:r>
      <w:r w:rsidRPr="003813C7">
        <w:rPr>
          <w:rFonts w:ascii="Times New Roman" w:hAnsi="Times New Roman" w:cs="Times New Roman"/>
          <w:lang w:val="es-CL"/>
        </w:rPr>
        <w:br/>
        <w:t xml:space="preserve">Dr. Denis </w:t>
      </w:r>
      <w:proofErr w:type="spellStart"/>
      <w:r w:rsidRPr="003813C7">
        <w:rPr>
          <w:rFonts w:ascii="Times New Roman" w:hAnsi="Times New Roman" w:cs="Times New Roman"/>
          <w:lang w:val="es-CL"/>
        </w:rPr>
        <w:t>Dubo</w:t>
      </w:r>
      <w:proofErr w:type="spellEnd"/>
      <w:r w:rsidRPr="003813C7">
        <w:rPr>
          <w:rFonts w:ascii="Times New Roman" w:hAnsi="Times New Roman" w:cs="Times New Roman"/>
          <w:lang w:val="es-CL"/>
        </w:rPr>
        <w:t xml:space="preserve"> M, Dr. Felipe Quintana Y.</w:t>
      </w:r>
      <w:r w:rsidRPr="003813C7">
        <w:rPr>
          <w:rFonts w:ascii="Times New Roman" w:hAnsi="Times New Roman" w:cs="Times New Roman"/>
          <w:lang w:val="es-CL"/>
        </w:rPr>
        <w:br/>
        <w:t xml:space="preserve">Hospital Regional de Rancagua, Servicio de Cirugía </w:t>
      </w:r>
    </w:p>
    <w:p w14:paraId="11200C21" w14:textId="43E7C1CB" w:rsidR="007B0C60" w:rsidRPr="008477E6" w:rsidRDefault="007B0C60" w:rsidP="007B0C60">
      <w:pPr>
        <w:spacing w:after="0"/>
        <w:rPr>
          <w:rFonts w:ascii="Times New Roman" w:hAnsi="Times New Roman" w:cs="Times New Roman"/>
          <w:lang w:val="es-CL"/>
        </w:rPr>
      </w:pPr>
      <w:r w:rsidRPr="00A9213B">
        <w:rPr>
          <w:rFonts w:ascii="Times New Roman" w:hAnsi="Times New Roman" w:cs="Times New Roman"/>
          <w:highlight w:val="green"/>
          <w:lang w:val="es-CL"/>
        </w:rPr>
        <w:t>Comentador: Dr</w:t>
      </w:r>
      <w:r w:rsidR="008477E6">
        <w:rPr>
          <w:rFonts w:ascii="Times New Roman" w:hAnsi="Times New Roman" w:cs="Times New Roman"/>
          <w:highlight w:val="green"/>
          <w:lang w:val="es-CL"/>
        </w:rPr>
        <w:t>. Andrés Troncoso T</w:t>
      </w:r>
      <w:r w:rsidRPr="008477E6">
        <w:rPr>
          <w:rFonts w:ascii="Times New Roman" w:hAnsi="Times New Roman" w:cs="Times New Roman"/>
          <w:highlight w:val="green"/>
          <w:lang w:val="es-CL"/>
        </w:rPr>
        <w:t>., M.S.Ch.C.</w:t>
      </w:r>
    </w:p>
    <w:p w14:paraId="5C38E47A" w14:textId="401E73FE"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274. NEOPLASIA APENDICULAR. UN DESAFÍO EN EVOLUCIÓN CONSTANTE</w:t>
      </w:r>
      <w:r w:rsidRPr="003813C7">
        <w:rPr>
          <w:rFonts w:ascii="Times New Roman" w:hAnsi="Times New Roman" w:cs="Times New Roman"/>
          <w:lang w:val="es-CL"/>
        </w:rPr>
        <w:br/>
        <w:t xml:space="preserve">Carlos Edmundo Martinez Jaramillo, Nairo Javier </w:t>
      </w:r>
      <w:proofErr w:type="spellStart"/>
      <w:r w:rsidRPr="003813C7">
        <w:rPr>
          <w:rFonts w:ascii="Times New Roman" w:hAnsi="Times New Roman" w:cs="Times New Roman"/>
          <w:lang w:val="es-CL"/>
        </w:rPr>
        <w:t>Senejoa</w:t>
      </w:r>
      <w:proofErr w:type="spellEnd"/>
      <w:r w:rsidRPr="003813C7">
        <w:rPr>
          <w:rFonts w:ascii="Times New Roman" w:hAnsi="Times New Roman" w:cs="Times New Roman"/>
          <w:lang w:val="es-CL"/>
        </w:rPr>
        <w:t xml:space="preserve"> Nuñez, Heinz Orlando </w:t>
      </w:r>
      <w:proofErr w:type="gramStart"/>
      <w:r w:rsidRPr="003813C7">
        <w:rPr>
          <w:rFonts w:ascii="Times New Roman" w:hAnsi="Times New Roman" w:cs="Times New Roman"/>
          <w:lang w:val="es-CL"/>
        </w:rPr>
        <w:t xml:space="preserve">Ibañez,  </w:t>
      </w:r>
      <w:proofErr w:type="spellStart"/>
      <w:r w:rsidRPr="003813C7">
        <w:rPr>
          <w:rFonts w:ascii="Times New Roman" w:hAnsi="Times New Roman" w:cs="Times New Roman"/>
          <w:lang w:val="es-CL"/>
        </w:rPr>
        <w:t>Ronel</w:t>
      </w:r>
      <w:proofErr w:type="spellEnd"/>
      <w:proofErr w:type="gramEnd"/>
      <w:r w:rsidRPr="003813C7">
        <w:rPr>
          <w:rFonts w:ascii="Times New Roman" w:hAnsi="Times New Roman" w:cs="Times New Roman"/>
          <w:lang w:val="es-CL"/>
        </w:rPr>
        <w:t xml:space="preserve"> Eduardo Barbosa Calderon, Sergio Camilo Ayala Perez</w:t>
      </w:r>
      <w:r w:rsidRPr="003813C7">
        <w:rPr>
          <w:rFonts w:ascii="Times New Roman" w:hAnsi="Times New Roman" w:cs="Times New Roman"/>
          <w:lang w:val="es-CL"/>
        </w:rPr>
        <w:br/>
        <w:t xml:space="preserve">Hospital Militar Central, </w:t>
      </w:r>
      <w:proofErr w:type="spellStart"/>
      <w:r w:rsidRPr="003813C7">
        <w:rPr>
          <w:rFonts w:ascii="Times New Roman" w:hAnsi="Times New Roman" w:cs="Times New Roman"/>
          <w:lang w:val="es-CL"/>
        </w:rPr>
        <w:t>Bogota</w:t>
      </w:r>
      <w:proofErr w:type="spellEnd"/>
      <w:r w:rsidRPr="003813C7">
        <w:rPr>
          <w:rFonts w:ascii="Times New Roman" w:hAnsi="Times New Roman" w:cs="Times New Roman"/>
          <w:lang w:val="es-CL"/>
        </w:rPr>
        <w:t>, Colombia</w:t>
      </w:r>
    </w:p>
    <w:p w14:paraId="0DA1F484"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275. LIPOSARCOMA GIGANTE DEL RETROPERITONEO, A PROPÓSITO DE UN CASO EN HOSPITAL EDUARDO PEREIRA. </w:t>
      </w:r>
      <w:r w:rsidRPr="003813C7">
        <w:rPr>
          <w:rFonts w:ascii="Times New Roman" w:hAnsi="Times New Roman" w:cs="Times New Roman"/>
          <w:lang w:val="es-CL"/>
        </w:rPr>
        <w:br/>
        <w:t>José Farías G, Ema Pichuante P, Úrsula Figueroa F, Genaro Arriagada P, Felipe Farías G.</w:t>
      </w:r>
      <w:r w:rsidRPr="003813C7">
        <w:rPr>
          <w:rFonts w:ascii="Times New Roman" w:hAnsi="Times New Roman" w:cs="Times New Roman"/>
          <w:lang w:val="es-CL"/>
        </w:rPr>
        <w:br/>
        <w:t>Hospital Dr. Eduardo Pereira</w:t>
      </w:r>
    </w:p>
    <w:p w14:paraId="192E176A"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276. TUMOR MIOFIBROBLÁSTICO INFLAMATORIO INTRAABDOMINAL, REPORTE DE CASO</w:t>
      </w:r>
      <w:r w:rsidRPr="003813C7">
        <w:rPr>
          <w:rFonts w:ascii="Times New Roman" w:hAnsi="Times New Roman" w:cs="Times New Roman"/>
          <w:lang w:val="es-CL"/>
        </w:rPr>
        <w:br/>
        <w:t>Constanza Díaz G., Andrea Barreda A., Natalia Farias G.</w:t>
      </w:r>
      <w:r w:rsidRPr="003813C7">
        <w:rPr>
          <w:rFonts w:ascii="Times New Roman" w:hAnsi="Times New Roman" w:cs="Times New Roman"/>
          <w:lang w:val="es-CL"/>
        </w:rPr>
        <w:br/>
        <w:t>Hospital Clínico San Borja Arriarán, Servicio Salud Metropolitano Centro</w:t>
      </w:r>
    </w:p>
    <w:p w14:paraId="1844FE79"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277. CIRUGÍA DE WHIPPLE: EXPERIENCIA Y RESULTADOS. HOSPITAL REGIONAL DE COPIAPÓ. (2020-2024)</w:t>
      </w:r>
      <w:r w:rsidRPr="003813C7">
        <w:rPr>
          <w:rFonts w:ascii="Times New Roman" w:hAnsi="Times New Roman" w:cs="Times New Roman"/>
          <w:lang w:val="es-CL"/>
        </w:rPr>
        <w:br/>
        <w:t>Jairo Bascetta R., Luis Tapia J., Mario Navarro P., Juan Zapata O., Paola Rivera R., Marcos Perez V.</w:t>
      </w:r>
      <w:r w:rsidRPr="003813C7">
        <w:rPr>
          <w:rFonts w:ascii="Times New Roman" w:hAnsi="Times New Roman" w:cs="Times New Roman"/>
          <w:lang w:val="es-CL"/>
        </w:rPr>
        <w:br/>
        <w:t>Hospital Regional de Copiapó, Servicio de Cirugía. Facultad de Medicina, Universidad de Atacama.</w:t>
      </w:r>
    </w:p>
    <w:p w14:paraId="29E32DF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278. TIROIDECTOMÍAS Y CÁNCER DE TIROIDES EN EL HOSPITAL REGIONAL DE COPIAPÓ (2019-2024)</w:t>
      </w:r>
      <w:r w:rsidRPr="003813C7">
        <w:rPr>
          <w:rFonts w:ascii="Times New Roman" w:hAnsi="Times New Roman" w:cs="Times New Roman"/>
          <w:lang w:val="es-CL"/>
        </w:rPr>
        <w:br/>
        <w:t xml:space="preserve">Jairo Bascetta R., Luis Tapia J., Catalina Álvarez R., Carlos Flores D., Javiera Galleguillos A., Gustavo </w:t>
      </w:r>
      <w:r w:rsidRPr="003813C7">
        <w:rPr>
          <w:rFonts w:ascii="Times New Roman" w:hAnsi="Times New Roman" w:cs="Times New Roman"/>
          <w:lang w:val="es-CL"/>
        </w:rPr>
        <w:lastRenderedPageBreak/>
        <w:t>Morales C.</w:t>
      </w:r>
      <w:r w:rsidRPr="003813C7">
        <w:rPr>
          <w:rFonts w:ascii="Times New Roman" w:hAnsi="Times New Roman" w:cs="Times New Roman"/>
          <w:lang w:val="es-CL"/>
        </w:rPr>
        <w:br/>
        <w:t>Universidad de Atacama</w:t>
      </w:r>
    </w:p>
    <w:p w14:paraId="567884DB" w14:textId="12F215C8" w:rsidR="00347237" w:rsidRPr="003813C7" w:rsidRDefault="00347237" w:rsidP="00347237">
      <w:pPr>
        <w:ind w:left="720" w:firstLine="720"/>
        <w:rPr>
          <w:rFonts w:ascii="Times New Roman" w:hAnsi="Times New Roman" w:cs="Times New Roman"/>
          <w:lang w:val="es-CL"/>
        </w:rPr>
      </w:pPr>
      <w:r>
        <w:rPr>
          <w:rFonts w:ascii="Times New Roman" w:hAnsi="Times New Roman" w:cs="Times New Roman"/>
          <w:b/>
          <w:bCs/>
          <w:color w:val="00B050"/>
          <w:sz w:val="40"/>
          <w:szCs w:val="40"/>
          <w:u w:val="single"/>
          <w:lang w:val="es-CL"/>
        </w:rPr>
        <w:t xml:space="preserve">12. SIMULACIÓN, EDUCACIÓN </w:t>
      </w:r>
    </w:p>
    <w:p w14:paraId="7773164E" w14:textId="26C5A286" w:rsidR="00347237" w:rsidRDefault="00347237" w:rsidP="00347237">
      <w:pPr>
        <w:spacing w:after="0"/>
        <w:rPr>
          <w:rFonts w:ascii="Times New Roman" w:hAnsi="Times New Roman" w:cs="Times New Roman"/>
          <w:lang w:val="es-CL"/>
        </w:rPr>
      </w:pPr>
      <w:r w:rsidRPr="00964970">
        <w:rPr>
          <w:rFonts w:ascii="Times New Roman" w:hAnsi="Times New Roman" w:cs="Times New Roman"/>
          <w:highlight w:val="green"/>
          <w:lang w:val="es-CL"/>
        </w:rPr>
        <w:t>Comentador</w:t>
      </w:r>
      <w:r w:rsidR="007C5FB1" w:rsidRPr="00964970">
        <w:rPr>
          <w:rFonts w:ascii="Times New Roman" w:hAnsi="Times New Roman" w:cs="Times New Roman"/>
          <w:highlight w:val="green"/>
          <w:lang w:val="es-CL"/>
        </w:rPr>
        <w:t>a</w:t>
      </w:r>
      <w:r w:rsidRPr="00964970">
        <w:rPr>
          <w:rFonts w:ascii="Times New Roman" w:hAnsi="Times New Roman" w:cs="Times New Roman"/>
          <w:highlight w:val="green"/>
          <w:lang w:val="es-CL"/>
        </w:rPr>
        <w:t>: Dr</w:t>
      </w:r>
      <w:r w:rsidR="007C5FB1" w:rsidRPr="00964970">
        <w:rPr>
          <w:rFonts w:ascii="Times New Roman" w:hAnsi="Times New Roman" w:cs="Times New Roman"/>
          <w:highlight w:val="green"/>
          <w:lang w:val="es-CL"/>
        </w:rPr>
        <w:t>a.</w:t>
      </w:r>
      <w:r w:rsidR="00964970" w:rsidRPr="00964970">
        <w:rPr>
          <w:rFonts w:ascii="Times New Roman" w:hAnsi="Times New Roman" w:cs="Times New Roman"/>
          <w:highlight w:val="green"/>
          <w:lang w:val="es-CL"/>
        </w:rPr>
        <w:t xml:space="preserve"> María Fernanda </w:t>
      </w:r>
      <w:proofErr w:type="spellStart"/>
      <w:r w:rsidR="00964970" w:rsidRPr="00964970">
        <w:rPr>
          <w:rFonts w:ascii="Times New Roman" w:hAnsi="Times New Roman" w:cs="Times New Roman"/>
          <w:highlight w:val="green"/>
          <w:lang w:val="es-CL"/>
        </w:rPr>
        <w:t>Häberle</w:t>
      </w:r>
      <w:proofErr w:type="spellEnd"/>
      <w:r w:rsidR="00964970" w:rsidRPr="00964970">
        <w:rPr>
          <w:rFonts w:ascii="Times New Roman" w:hAnsi="Times New Roman" w:cs="Times New Roman"/>
          <w:highlight w:val="green"/>
          <w:lang w:val="es-CL"/>
        </w:rPr>
        <w:t xml:space="preserve"> O., M.S.Ch.C.</w:t>
      </w:r>
    </w:p>
    <w:p w14:paraId="1429DEDB" w14:textId="325861B1" w:rsidR="003E6EA7" w:rsidRPr="003813C7" w:rsidRDefault="00877260" w:rsidP="00347237">
      <w:pPr>
        <w:spacing w:after="0"/>
        <w:rPr>
          <w:rFonts w:ascii="Times New Roman" w:hAnsi="Times New Roman" w:cs="Times New Roman"/>
          <w:lang w:val="es-CL"/>
        </w:rPr>
      </w:pPr>
      <w:r w:rsidRPr="003813C7">
        <w:rPr>
          <w:rFonts w:ascii="Times New Roman" w:hAnsi="Times New Roman" w:cs="Times New Roman"/>
          <w:lang w:val="es-CL"/>
        </w:rPr>
        <w:t xml:space="preserve">279. PRIMERA EXPERIENCIA EN LA CREACIÓN DE UNA ESCALA OSAT DISEÑADA A PARTIR DE INTELIGENCIA ARTIFICIAL </w:t>
      </w:r>
      <w:r w:rsidRPr="003813C7">
        <w:rPr>
          <w:rFonts w:ascii="Times New Roman" w:hAnsi="Times New Roman" w:cs="Times New Roman"/>
          <w:lang w:val="es-CL"/>
        </w:rPr>
        <w:br/>
        <w:t xml:space="preserve">Nicolás Berrios C., Sebastián Paz A., Tomás </w:t>
      </w:r>
      <w:proofErr w:type="spellStart"/>
      <w:r w:rsidRPr="003813C7">
        <w:rPr>
          <w:rFonts w:ascii="Times New Roman" w:hAnsi="Times New Roman" w:cs="Times New Roman"/>
          <w:lang w:val="es-CL"/>
        </w:rPr>
        <w:t>Coudeu</w:t>
      </w:r>
      <w:proofErr w:type="spellEnd"/>
      <w:r w:rsidRPr="003813C7">
        <w:rPr>
          <w:rFonts w:ascii="Times New Roman" w:hAnsi="Times New Roman" w:cs="Times New Roman"/>
          <w:lang w:val="es-CL"/>
        </w:rPr>
        <w:t xml:space="preserve"> C., Isidora Isla M., Yanina Labarca R., José Ortega S.</w:t>
      </w:r>
      <w:r w:rsidRPr="003813C7">
        <w:rPr>
          <w:rFonts w:ascii="Times New Roman" w:hAnsi="Times New Roman" w:cs="Times New Roman"/>
          <w:lang w:val="es-CL"/>
        </w:rPr>
        <w:br/>
        <w:t>Centro de educación basada en simulación Facultad de medicina CAS-UDD</w:t>
      </w:r>
    </w:p>
    <w:p w14:paraId="5390D4D8" w14:textId="77777777" w:rsidR="00E459B8" w:rsidRDefault="00E459B8">
      <w:pPr>
        <w:rPr>
          <w:rFonts w:ascii="Times New Roman" w:hAnsi="Times New Roman" w:cs="Times New Roman"/>
          <w:lang w:val="es-CL"/>
        </w:rPr>
      </w:pPr>
    </w:p>
    <w:p w14:paraId="2557298A" w14:textId="667FE569"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280. DESARROLLO Y VALIDACIÓN DE UN SIMULADOR DE BAJO COSTO PARA LA ENSEÑANZA DE CISTOSTOMÍA PERCUTÁNEA</w:t>
      </w:r>
      <w:r w:rsidRPr="003813C7">
        <w:rPr>
          <w:rFonts w:ascii="Times New Roman" w:hAnsi="Times New Roman" w:cs="Times New Roman"/>
          <w:lang w:val="es-CL"/>
        </w:rPr>
        <w:br/>
        <w:t>Nicolás Berrios C., Manuel Aravena G., Tomás Ruiz E., Liliana Sanhueza P., Yanina Labarca R., José Ortega S.</w:t>
      </w:r>
      <w:r w:rsidRPr="003813C7">
        <w:rPr>
          <w:rFonts w:ascii="Times New Roman" w:hAnsi="Times New Roman" w:cs="Times New Roman"/>
          <w:lang w:val="es-CL"/>
        </w:rPr>
        <w:br/>
        <w:t>Centro de educación basada en simulación Facultad de medicina CAS-UDD</w:t>
      </w:r>
    </w:p>
    <w:p w14:paraId="01868CA3" w14:textId="55D8EB85" w:rsidR="00EA35F7" w:rsidRDefault="00EA35F7" w:rsidP="00EA35F7">
      <w:pPr>
        <w:rPr>
          <w:rFonts w:ascii="Times New Roman" w:hAnsi="Times New Roman" w:cs="Times New Roman"/>
          <w:b/>
          <w:bCs/>
          <w:color w:val="00B050"/>
          <w:sz w:val="40"/>
          <w:szCs w:val="40"/>
          <w:u w:val="single"/>
          <w:lang w:val="es-CL"/>
        </w:rPr>
      </w:pPr>
      <w:r w:rsidRPr="00EA35F7">
        <w:rPr>
          <w:rFonts w:ascii="Times New Roman" w:hAnsi="Times New Roman" w:cs="Times New Roman"/>
          <w:lang w:val="es-CL"/>
        </w:rPr>
        <w:t xml:space="preserve">                                            </w:t>
      </w:r>
      <w:r>
        <w:rPr>
          <w:rFonts w:ascii="Times New Roman" w:hAnsi="Times New Roman" w:cs="Times New Roman"/>
          <w:b/>
          <w:bCs/>
          <w:color w:val="00B050"/>
          <w:sz w:val="40"/>
          <w:szCs w:val="40"/>
          <w:u w:val="single"/>
          <w:lang w:val="es-CL"/>
        </w:rPr>
        <w:t>13. TRAUMA</w:t>
      </w:r>
    </w:p>
    <w:p w14:paraId="1050BBCD" w14:textId="21CDF14E" w:rsidR="00347237" w:rsidRDefault="00347237" w:rsidP="00347237">
      <w:pPr>
        <w:spacing w:after="0"/>
        <w:rPr>
          <w:rFonts w:ascii="Times New Roman" w:hAnsi="Times New Roman" w:cs="Times New Roman"/>
          <w:highlight w:val="green"/>
          <w:lang w:val="es-CL"/>
        </w:rPr>
      </w:pPr>
    </w:p>
    <w:p w14:paraId="10D5193E" w14:textId="48154C09" w:rsidR="00347237" w:rsidRPr="003813C7" w:rsidRDefault="00347237" w:rsidP="00347237">
      <w:pPr>
        <w:spacing w:after="0"/>
        <w:rPr>
          <w:rFonts w:ascii="Times New Roman" w:hAnsi="Times New Roman" w:cs="Times New Roman"/>
          <w:lang w:val="es-CL"/>
        </w:rPr>
      </w:pPr>
      <w:r w:rsidRPr="00E92BED">
        <w:rPr>
          <w:rFonts w:ascii="Times New Roman" w:hAnsi="Times New Roman" w:cs="Times New Roman"/>
          <w:highlight w:val="green"/>
          <w:lang w:val="es-CL"/>
        </w:rPr>
        <w:t>Comentador</w:t>
      </w:r>
      <w:r w:rsidR="007A672A" w:rsidRPr="00E92BED">
        <w:rPr>
          <w:rFonts w:ascii="Times New Roman" w:hAnsi="Times New Roman" w:cs="Times New Roman"/>
          <w:highlight w:val="green"/>
          <w:lang w:val="es-CL"/>
        </w:rPr>
        <w:t>a</w:t>
      </w:r>
      <w:r w:rsidRPr="00E92BED">
        <w:rPr>
          <w:rFonts w:ascii="Times New Roman" w:hAnsi="Times New Roman" w:cs="Times New Roman"/>
          <w:highlight w:val="green"/>
          <w:lang w:val="es-CL"/>
        </w:rPr>
        <w:t>: Dr</w:t>
      </w:r>
      <w:r w:rsidR="007A672A" w:rsidRPr="00E92BED">
        <w:rPr>
          <w:rFonts w:ascii="Times New Roman" w:hAnsi="Times New Roman" w:cs="Times New Roman"/>
          <w:highlight w:val="green"/>
          <w:lang w:val="es-CL"/>
        </w:rPr>
        <w:t>a</w:t>
      </w:r>
      <w:r w:rsidRPr="00E92BED">
        <w:rPr>
          <w:rFonts w:ascii="Times New Roman" w:hAnsi="Times New Roman" w:cs="Times New Roman"/>
          <w:highlight w:val="green"/>
          <w:lang w:val="es-CL"/>
        </w:rPr>
        <w:t xml:space="preserve">. </w:t>
      </w:r>
      <w:r w:rsidR="007E2269" w:rsidRPr="00E92BED">
        <w:rPr>
          <w:rFonts w:ascii="Times New Roman" w:hAnsi="Times New Roman" w:cs="Times New Roman"/>
          <w:highlight w:val="green"/>
          <w:lang w:val="es-CL"/>
        </w:rPr>
        <w:t>Anamaría Pacheco F., M.S.C.Ch.</w:t>
      </w:r>
    </w:p>
    <w:p w14:paraId="4CF4D6B8" w14:textId="77777777" w:rsidR="003E6EA7" w:rsidRDefault="00877260">
      <w:pPr>
        <w:rPr>
          <w:rFonts w:ascii="Times New Roman" w:hAnsi="Times New Roman" w:cs="Times New Roman"/>
          <w:lang w:val="es-CL"/>
        </w:rPr>
      </w:pPr>
      <w:r w:rsidRPr="003813C7">
        <w:rPr>
          <w:rFonts w:ascii="Times New Roman" w:hAnsi="Times New Roman" w:cs="Times New Roman"/>
          <w:lang w:val="es-CL"/>
        </w:rPr>
        <w:t>281. LESIÓN DE COLON POR ARMA DE FUEGO, REPARACIÓN PRIMARIA SIN DERIVACIÓN PROXIMAL, CASO CLÍNICO Y REVISIÓN BIBLIOGRÁFICA.</w:t>
      </w:r>
      <w:r w:rsidRPr="003813C7">
        <w:rPr>
          <w:rFonts w:ascii="Times New Roman" w:hAnsi="Times New Roman" w:cs="Times New Roman"/>
          <w:lang w:val="es-CL"/>
        </w:rPr>
        <w:br/>
        <w:t>José Martínez, Maximiliano López, Sofía López, Catalina Lermanda, Álvaro Gallardo</w:t>
      </w:r>
      <w:r w:rsidRPr="003813C7">
        <w:rPr>
          <w:rFonts w:ascii="Times New Roman" w:hAnsi="Times New Roman" w:cs="Times New Roman"/>
          <w:lang w:val="es-CL"/>
        </w:rPr>
        <w:br/>
        <w:t>Universidad San Sebastián</w:t>
      </w:r>
    </w:p>
    <w:p w14:paraId="2243BB1C" w14:textId="14C86F8C" w:rsidR="00D51919" w:rsidRPr="00990A07" w:rsidRDefault="00D51919" w:rsidP="00C63EC2">
      <w:pPr>
        <w:spacing w:after="0"/>
        <w:rPr>
          <w:rFonts w:ascii="Times New Roman" w:hAnsi="Times New Roman" w:cs="Times New Roman"/>
          <w:lang w:val="es-CL"/>
        </w:rPr>
      </w:pPr>
      <w:r w:rsidRPr="00990A07">
        <w:rPr>
          <w:rFonts w:ascii="Times New Roman" w:hAnsi="Times New Roman" w:cs="Times New Roman"/>
          <w:highlight w:val="green"/>
          <w:lang w:val="es-CL"/>
        </w:rPr>
        <w:t xml:space="preserve">Comentador: Dr. </w:t>
      </w:r>
      <w:r w:rsidR="00C63EC2" w:rsidRPr="00990A07">
        <w:rPr>
          <w:rFonts w:ascii="Times New Roman" w:hAnsi="Times New Roman" w:cs="Times New Roman"/>
          <w:highlight w:val="green"/>
          <w:lang w:val="es-CL"/>
        </w:rPr>
        <w:t>Edgard Devaud J., M.S.Ch.C.</w:t>
      </w:r>
    </w:p>
    <w:p w14:paraId="67DE3CAA" w14:textId="5D2DEBE7" w:rsidR="003E6EA7" w:rsidRPr="003813C7" w:rsidRDefault="00877260" w:rsidP="00C63EC2">
      <w:pPr>
        <w:spacing w:after="0"/>
        <w:rPr>
          <w:rFonts w:ascii="Times New Roman" w:hAnsi="Times New Roman" w:cs="Times New Roman"/>
          <w:lang w:val="es-CL"/>
        </w:rPr>
      </w:pPr>
      <w:r w:rsidRPr="003813C7">
        <w:rPr>
          <w:rFonts w:ascii="Times New Roman" w:hAnsi="Times New Roman" w:cs="Times New Roman"/>
          <w:lang w:val="es-CL"/>
        </w:rPr>
        <w:t>282. ABORDAJE LAPAROSCÓPICO PARA MANEJO DE LESIÓN DIAFRAGMÁTICA EN TRAUMATISMO PENETRANTE TORACOABDOMINAL: SERIE DE CASOS.</w:t>
      </w:r>
      <w:r w:rsidRPr="003813C7">
        <w:rPr>
          <w:rFonts w:ascii="Times New Roman" w:hAnsi="Times New Roman" w:cs="Times New Roman"/>
          <w:lang w:val="es-CL"/>
        </w:rPr>
        <w:br/>
        <w:t xml:space="preserve">Valentina Núñez P., Constanza Díaz G., Rodrigo Salamanca C., Rodrigo Dominguez C., Jean Phillipe Bachler G., Rodrigo Miranda P., Nicolás Campaña W., </w:t>
      </w:r>
      <w:proofErr w:type="spellStart"/>
      <w:r w:rsidRPr="003813C7">
        <w:rPr>
          <w:rFonts w:ascii="Times New Roman" w:hAnsi="Times New Roman" w:cs="Times New Roman"/>
          <w:lang w:val="es-CL"/>
        </w:rPr>
        <w:t>Hermelany</w:t>
      </w:r>
      <w:proofErr w:type="spellEnd"/>
      <w:r w:rsidRPr="003813C7">
        <w:rPr>
          <w:rFonts w:ascii="Times New Roman" w:hAnsi="Times New Roman" w:cs="Times New Roman"/>
          <w:lang w:val="es-CL"/>
        </w:rPr>
        <w:t xml:space="preserve"> Gonzalez E.</w:t>
      </w:r>
      <w:r w:rsidRPr="003813C7">
        <w:rPr>
          <w:rFonts w:ascii="Times New Roman" w:hAnsi="Times New Roman" w:cs="Times New Roman"/>
          <w:lang w:val="es-CL"/>
        </w:rPr>
        <w:br/>
        <w:t>Hospital de Urgencia y Asistencia Pública, Santiago de Chile</w:t>
      </w:r>
    </w:p>
    <w:p w14:paraId="0D5FCE5C" w14:textId="71C60216" w:rsidR="007E2269" w:rsidRPr="007E2269" w:rsidRDefault="007E2269" w:rsidP="007E2269">
      <w:pPr>
        <w:spacing w:after="0"/>
        <w:rPr>
          <w:rFonts w:ascii="Times New Roman" w:hAnsi="Times New Roman" w:cs="Times New Roman"/>
          <w:lang w:val="es-CL"/>
        </w:rPr>
      </w:pPr>
      <w:r w:rsidRPr="00735A6F">
        <w:rPr>
          <w:rFonts w:ascii="Times New Roman" w:hAnsi="Times New Roman" w:cs="Times New Roman"/>
          <w:highlight w:val="green"/>
          <w:lang w:val="es-CL"/>
        </w:rPr>
        <w:t xml:space="preserve">Comentadora: Dra. </w:t>
      </w:r>
      <w:r w:rsidR="00E92BED">
        <w:rPr>
          <w:rFonts w:ascii="Times New Roman" w:hAnsi="Times New Roman" w:cs="Times New Roman"/>
          <w:highlight w:val="green"/>
          <w:lang w:val="es-CL"/>
        </w:rPr>
        <w:t>Verónica Azabache C.</w:t>
      </w:r>
      <w:r w:rsidRPr="007E2269">
        <w:rPr>
          <w:rFonts w:ascii="Times New Roman" w:hAnsi="Times New Roman" w:cs="Times New Roman"/>
          <w:highlight w:val="green"/>
          <w:lang w:val="es-CL"/>
        </w:rPr>
        <w:t>, M.S.Ch.C.</w:t>
      </w:r>
    </w:p>
    <w:p w14:paraId="53CA2E35" w14:textId="7412D0E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283. ANÁLISIS DESCRIPTIVO DE LA POBLACIÓN CON TRAUMA RECTAL EN HOSPITAL SAN JUAN DE DIOS</w:t>
      </w:r>
      <w:r w:rsidRPr="003813C7">
        <w:rPr>
          <w:rFonts w:ascii="Times New Roman" w:hAnsi="Times New Roman" w:cs="Times New Roman"/>
          <w:lang w:val="es-CL"/>
        </w:rPr>
        <w:br/>
        <w:t>Diego Gianetti, Francisca López, Fabio Paoletto, Francisco Rivera, Manuel Lizana</w:t>
      </w:r>
      <w:r w:rsidRPr="003813C7">
        <w:rPr>
          <w:rFonts w:ascii="Times New Roman" w:hAnsi="Times New Roman" w:cs="Times New Roman"/>
          <w:lang w:val="es-CL"/>
        </w:rPr>
        <w:br/>
        <w:t>Hospital San Juan de Dios</w:t>
      </w:r>
    </w:p>
    <w:p w14:paraId="77B7C257" w14:textId="50DD5BB5" w:rsidR="00735A6F" w:rsidRPr="00990A07" w:rsidRDefault="00735A6F" w:rsidP="00735A6F">
      <w:pPr>
        <w:spacing w:after="0"/>
        <w:rPr>
          <w:rFonts w:ascii="Times New Roman" w:hAnsi="Times New Roman" w:cs="Times New Roman"/>
          <w:lang w:val="es-CL"/>
        </w:rPr>
      </w:pPr>
      <w:r w:rsidRPr="00735A6F">
        <w:rPr>
          <w:rFonts w:ascii="Times New Roman" w:hAnsi="Times New Roman" w:cs="Times New Roman"/>
          <w:highlight w:val="green"/>
          <w:lang w:val="es-CL"/>
        </w:rPr>
        <w:t xml:space="preserve">Comentadora: Dra. </w:t>
      </w:r>
      <w:r w:rsidRPr="00990A07">
        <w:rPr>
          <w:rFonts w:ascii="Times New Roman" w:hAnsi="Times New Roman" w:cs="Times New Roman"/>
          <w:highlight w:val="green"/>
          <w:lang w:val="es-CL"/>
        </w:rPr>
        <w:t>Patricia Negretti C., M.S.Ch.C.</w:t>
      </w:r>
    </w:p>
    <w:p w14:paraId="0E5B890A" w14:textId="1DAB7E8E"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284. RESULTADOS A CORTO Y LARGO PLAZO DE PACIENTES SOMETIDOS A TORACOTOMÍAS DE REANIMACIÓN. ANÁLISIS RETROSPECTIVO DE 6 AÑOS</w:t>
      </w:r>
      <w:r w:rsidRPr="003813C7">
        <w:rPr>
          <w:rFonts w:ascii="Times New Roman" w:hAnsi="Times New Roman" w:cs="Times New Roman"/>
          <w:lang w:val="es-CL"/>
        </w:rPr>
        <w:br/>
        <w:t xml:space="preserve">Megan </w:t>
      </w:r>
      <w:proofErr w:type="spellStart"/>
      <w:r w:rsidRPr="003813C7">
        <w:rPr>
          <w:rFonts w:ascii="Times New Roman" w:hAnsi="Times New Roman" w:cs="Times New Roman"/>
          <w:lang w:val="es-CL"/>
        </w:rPr>
        <w:t>Neumannn</w:t>
      </w:r>
      <w:proofErr w:type="spellEnd"/>
      <w:r w:rsidRPr="003813C7">
        <w:rPr>
          <w:rFonts w:ascii="Times New Roman" w:hAnsi="Times New Roman" w:cs="Times New Roman"/>
          <w:lang w:val="es-CL"/>
        </w:rPr>
        <w:t xml:space="preserve">, Juan Pablo Ramos </w:t>
      </w:r>
      <w:r w:rsidRPr="003813C7">
        <w:rPr>
          <w:rFonts w:ascii="Times New Roman" w:hAnsi="Times New Roman" w:cs="Times New Roman"/>
          <w:lang w:val="es-CL"/>
        </w:rPr>
        <w:br/>
        <w:t>Pontificia Universidad Católica de Chile</w:t>
      </w:r>
    </w:p>
    <w:p w14:paraId="68A4F9A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285. A PROPÓSITO DE UN CASO: EXPLORACIÓN DE LESIONES POR ARMA BLANCA  EN TRAUMA ABDOMINAL COMPLICADA CON ABSCESO DEL PSOAS POSTERIOR</w:t>
      </w:r>
      <w:r w:rsidRPr="003813C7">
        <w:rPr>
          <w:rFonts w:ascii="Times New Roman" w:hAnsi="Times New Roman" w:cs="Times New Roman"/>
          <w:lang w:val="es-CL"/>
        </w:rPr>
        <w:br/>
        <w:t>Francisca Becar C.; Martín Vera G.; Constanza Medina R.; Cristian Robles C.; Kony Mera C.; Paulina Perez V</w:t>
      </w:r>
      <w:r w:rsidRPr="003813C7">
        <w:rPr>
          <w:rFonts w:ascii="Times New Roman" w:hAnsi="Times New Roman" w:cs="Times New Roman"/>
          <w:lang w:val="es-CL"/>
        </w:rPr>
        <w:br/>
        <w:t>Hospital Puerto Montt, servicio de cirugía de urgencias</w:t>
      </w:r>
    </w:p>
    <w:p w14:paraId="6AF573EE" w14:textId="77777777" w:rsidR="00547978" w:rsidRDefault="00547978" w:rsidP="00547978">
      <w:pPr>
        <w:rPr>
          <w:lang w:val="es-CL"/>
        </w:rPr>
      </w:pPr>
    </w:p>
    <w:p w14:paraId="190D2593" w14:textId="26A7A076" w:rsidR="00547978" w:rsidRDefault="00547978" w:rsidP="00547978">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 xml:space="preserve">14. TÓRAX </w:t>
      </w:r>
    </w:p>
    <w:p w14:paraId="28672570" w14:textId="77777777" w:rsidR="00547978" w:rsidRDefault="00547978" w:rsidP="00547978">
      <w:pPr>
        <w:spacing w:after="0"/>
        <w:rPr>
          <w:rFonts w:ascii="Times New Roman" w:hAnsi="Times New Roman" w:cs="Times New Roman"/>
          <w:lang w:val="es-CL"/>
        </w:rPr>
      </w:pPr>
    </w:p>
    <w:p w14:paraId="1813F389" w14:textId="77777777" w:rsidR="00547978" w:rsidRPr="009D57EE" w:rsidRDefault="00547978" w:rsidP="00547978">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p>
    <w:p w14:paraId="5792886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286. MANEJO MÍNIMAMENTE INVASIVO EN DOS TIEMPOS DE SECUESTRO MÚLTIPLE </w:t>
      </w:r>
      <w:r w:rsidRPr="003813C7">
        <w:rPr>
          <w:rFonts w:ascii="Times New Roman" w:hAnsi="Times New Roman" w:cs="Times New Roman"/>
          <w:lang w:val="es-CL"/>
        </w:rPr>
        <w:br/>
        <w:t xml:space="preserve">Ana Velásquez A, Oksana Maldonado H, Barbara Gonzalez E, Francisco Jofre </w:t>
      </w:r>
      <w:proofErr w:type="gramStart"/>
      <w:r w:rsidRPr="003813C7">
        <w:rPr>
          <w:rFonts w:ascii="Times New Roman" w:hAnsi="Times New Roman" w:cs="Times New Roman"/>
          <w:lang w:val="es-CL"/>
        </w:rPr>
        <w:t>C ,</w:t>
      </w:r>
      <w:proofErr w:type="gramEnd"/>
      <w:r w:rsidRPr="003813C7">
        <w:rPr>
          <w:rFonts w:ascii="Times New Roman" w:hAnsi="Times New Roman" w:cs="Times New Roman"/>
          <w:lang w:val="es-CL"/>
        </w:rPr>
        <w:t xml:space="preserve"> Diego Barros C, Belen Pedraza J, Juan Cheyre F, Valentina Abiuso B, Jorge Armijo H, </w:t>
      </w:r>
      <w:proofErr w:type="spellStart"/>
      <w:r w:rsidRPr="003813C7">
        <w:rPr>
          <w:rFonts w:ascii="Times New Roman" w:hAnsi="Times New Roman" w:cs="Times New Roman"/>
          <w:lang w:val="es-CL"/>
        </w:rPr>
        <w:t>Virgina</w:t>
      </w:r>
      <w:proofErr w:type="spellEnd"/>
      <w:r w:rsidRPr="003813C7">
        <w:rPr>
          <w:rFonts w:ascii="Times New Roman" w:hAnsi="Times New Roman" w:cs="Times New Roman"/>
          <w:lang w:val="es-CL"/>
        </w:rPr>
        <w:t xml:space="preserve"> Linacre S</w:t>
      </w:r>
      <w:r w:rsidRPr="003813C7">
        <w:rPr>
          <w:rFonts w:ascii="Times New Roman" w:hAnsi="Times New Roman" w:cs="Times New Roman"/>
          <w:lang w:val="es-CL"/>
        </w:rPr>
        <w:br/>
        <w:t>Instituto Nacional del Tórax</w:t>
      </w:r>
    </w:p>
    <w:p w14:paraId="2B87CC62"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lastRenderedPageBreak/>
        <w:t xml:space="preserve">287. TUMOR TRITÓN MALIGNO DE PARED TORACOABDOMINAL: REPORTE DE UN CASO CLÍNICO INFRECUENTE. </w:t>
      </w:r>
      <w:r w:rsidRPr="003813C7">
        <w:rPr>
          <w:rFonts w:ascii="Times New Roman" w:hAnsi="Times New Roman" w:cs="Times New Roman"/>
          <w:lang w:val="es-CL"/>
        </w:rPr>
        <w:br/>
        <w:t>Paulo Pereira B., Belén Tapia D., Pablo Velásquez M.</w:t>
      </w:r>
      <w:r w:rsidRPr="003813C7">
        <w:rPr>
          <w:rFonts w:ascii="Times New Roman" w:hAnsi="Times New Roman" w:cs="Times New Roman"/>
          <w:lang w:val="es-CL"/>
        </w:rPr>
        <w:br/>
        <w:t>Hospital Regional de Antofagasta</w:t>
      </w:r>
    </w:p>
    <w:p w14:paraId="13B893D6"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288. DESEMPEÑO Y VIABILIDAD DE LA CIRUGÍA TORÁCICA ROBÓTICA: ESTUDIO MONOCÉNTRICO DE UN AÑO.</w:t>
      </w:r>
      <w:r w:rsidRPr="003813C7">
        <w:rPr>
          <w:rFonts w:ascii="Times New Roman" w:hAnsi="Times New Roman" w:cs="Times New Roman"/>
          <w:lang w:val="es-CL"/>
        </w:rPr>
        <w:br/>
        <w:t>Nicolás Berrios C., Benjamín Belmar G., Sofia Olmedo E., Raimundo Santolaya C., Manfred Zink R., Pablo Pérez C., Raúl Berríos S., José Ortega S., Gerardo Mordojovich R.</w:t>
      </w:r>
      <w:r w:rsidRPr="003813C7">
        <w:rPr>
          <w:rFonts w:ascii="Times New Roman" w:hAnsi="Times New Roman" w:cs="Times New Roman"/>
          <w:lang w:val="es-CL"/>
        </w:rPr>
        <w:br/>
        <w:t>Clínica Alemana de Santiago</w:t>
      </w:r>
    </w:p>
    <w:p w14:paraId="2B0C301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289. HERNIA INTERCOSTAL TORACOABDOMINAL ESPONTÁNEA ASOCIADA A TOS: REPORTE DE UN CASO.</w:t>
      </w:r>
      <w:r w:rsidRPr="003813C7">
        <w:rPr>
          <w:rFonts w:ascii="Times New Roman" w:hAnsi="Times New Roman" w:cs="Times New Roman"/>
          <w:lang w:val="es-CL"/>
        </w:rPr>
        <w:br/>
        <w:t xml:space="preserve">Aldo Cuneo G., </w:t>
      </w:r>
      <w:proofErr w:type="spellStart"/>
      <w:r w:rsidRPr="003813C7">
        <w:rPr>
          <w:rFonts w:ascii="Times New Roman" w:hAnsi="Times New Roman" w:cs="Times New Roman"/>
          <w:lang w:val="es-CL"/>
        </w:rPr>
        <w:t>Mathias</w:t>
      </w:r>
      <w:proofErr w:type="spellEnd"/>
      <w:r w:rsidRPr="003813C7">
        <w:rPr>
          <w:rFonts w:ascii="Times New Roman" w:hAnsi="Times New Roman" w:cs="Times New Roman"/>
          <w:lang w:val="es-CL"/>
        </w:rPr>
        <w:t xml:space="preserve"> </w:t>
      </w:r>
      <w:proofErr w:type="spellStart"/>
      <w:r w:rsidRPr="003813C7">
        <w:rPr>
          <w:rFonts w:ascii="Times New Roman" w:hAnsi="Times New Roman" w:cs="Times New Roman"/>
          <w:lang w:val="es-CL"/>
        </w:rPr>
        <w:t>Johow</w:t>
      </w:r>
      <w:proofErr w:type="spellEnd"/>
      <w:r w:rsidRPr="003813C7">
        <w:rPr>
          <w:rFonts w:ascii="Times New Roman" w:hAnsi="Times New Roman" w:cs="Times New Roman"/>
          <w:lang w:val="es-CL"/>
        </w:rPr>
        <w:t xml:space="preserve"> R., Nicolás Riquelme I., Nicolás Berríos C., Gerardo Mordojovich R., Raúl Berríos S., José Ortega S.</w:t>
      </w:r>
      <w:r w:rsidRPr="003813C7">
        <w:rPr>
          <w:rFonts w:ascii="Times New Roman" w:hAnsi="Times New Roman" w:cs="Times New Roman"/>
          <w:lang w:val="es-CL"/>
        </w:rPr>
        <w:br/>
        <w:t>Facultad de medicina CAS-UDD</w:t>
      </w:r>
    </w:p>
    <w:p w14:paraId="0D9EAB4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290. TRAUMA TORÁCICO PENETRANTE POST NEUMONECTOMÍA – A PROPÓSITO DE UN CASO</w:t>
      </w:r>
      <w:r w:rsidRPr="003813C7">
        <w:rPr>
          <w:rFonts w:ascii="Times New Roman" w:hAnsi="Times New Roman" w:cs="Times New Roman"/>
          <w:lang w:val="es-CL"/>
        </w:rPr>
        <w:br/>
        <w:t>Isidora Belletti S., Sebastián Uribe V., Daniela Colina A., Jorge Arche P., Sergio Aranda G.</w:t>
      </w:r>
      <w:r w:rsidRPr="003813C7">
        <w:rPr>
          <w:rFonts w:ascii="Times New Roman" w:hAnsi="Times New Roman" w:cs="Times New Roman"/>
          <w:lang w:val="es-CL"/>
        </w:rPr>
        <w:br/>
        <w:t>Universidad Andrés Bello. Servicio de Cirugía, Hospital El Pino, San Bernardo.</w:t>
      </w:r>
    </w:p>
    <w:p w14:paraId="07999F21" w14:textId="0E1D3406"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1B1E1F29" w14:textId="77777777" w:rsidR="003E6EA7" w:rsidRPr="003813C7" w:rsidRDefault="00877260" w:rsidP="00547978">
      <w:pPr>
        <w:spacing w:after="0"/>
        <w:rPr>
          <w:rFonts w:ascii="Times New Roman" w:hAnsi="Times New Roman" w:cs="Times New Roman"/>
          <w:lang w:val="es-CL"/>
        </w:rPr>
      </w:pPr>
      <w:r w:rsidRPr="003813C7">
        <w:rPr>
          <w:rFonts w:ascii="Times New Roman" w:hAnsi="Times New Roman" w:cs="Times New Roman"/>
          <w:lang w:val="es-CL"/>
        </w:rPr>
        <w:t>291. CARCINOMA PAPILAR TIROIDEO ECTÓPICO MEDIASTÍNICO PRIMARIO, REPORTE DE UN CASO.</w:t>
      </w:r>
      <w:r w:rsidRPr="003813C7">
        <w:rPr>
          <w:rFonts w:ascii="Times New Roman" w:hAnsi="Times New Roman" w:cs="Times New Roman"/>
          <w:lang w:val="es-CL"/>
        </w:rPr>
        <w:br/>
        <w:t xml:space="preserve"> Bárbara Merino </w:t>
      </w:r>
      <w:proofErr w:type="gramStart"/>
      <w:r w:rsidRPr="003813C7">
        <w:rPr>
          <w:rFonts w:ascii="Times New Roman" w:hAnsi="Times New Roman" w:cs="Times New Roman"/>
          <w:lang w:val="es-CL"/>
        </w:rPr>
        <w:t>A,  Catalina</w:t>
      </w:r>
      <w:proofErr w:type="gramEnd"/>
      <w:r w:rsidRPr="003813C7">
        <w:rPr>
          <w:rFonts w:ascii="Times New Roman" w:hAnsi="Times New Roman" w:cs="Times New Roman"/>
          <w:lang w:val="es-CL"/>
        </w:rPr>
        <w:t xml:space="preserve"> Retamal V, Francisca Vásquez, Josefa Erazo N, Valentina  Vega Q, Yelka Tenelema C, Juan Peraza F, Oscar Ariscain.</w:t>
      </w:r>
      <w:r w:rsidRPr="003813C7">
        <w:rPr>
          <w:rFonts w:ascii="Times New Roman" w:hAnsi="Times New Roman" w:cs="Times New Roman"/>
          <w:lang w:val="es-CL"/>
        </w:rPr>
        <w:br/>
        <w:t xml:space="preserve">Universidad de Concepción </w:t>
      </w:r>
    </w:p>
    <w:p w14:paraId="7982A740" w14:textId="77777777" w:rsidR="00091141" w:rsidRDefault="00091141">
      <w:pPr>
        <w:rPr>
          <w:rFonts w:ascii="Times New Roman" w:hAnsi="Times New Roman" w:cs="Times New Roman"/>
          <w:lang w:val="es-CL"/>
        </w:rPr>
      </w:pPr>
    </w:p>
    <w:p w14:paraId="6D9E233C" w14:textId="7CFC6384"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292. EFECTIVIDAD DEL USO DE ALECTINIB COMO TERAPIA NEOADYUVANTE EN CARCINOMA DE CÉLULAS NO PEQUEÑAS CON ALK MUTADO EN ESTADIO IIIA: REPORTE DE UN CASO</w:t>
      </w:r>
      <w:r w:rsidRPr="003813C7">
        <w:rPr>
          <w:rFonts w:ascii="Times New Roman" w:hAnsi="Times New Roman" w:cs="Times New Roman"/>
          <w:lang w:val="es-CL"/>
        </w:rPr>
        <w:br/>
        <w:t xml:space="preserve">Oksana Maldonado H, Ana Velasquez A, Lorena Sánchez O, Barbara Gonzalez E, Belen Pedraza J, Maria Saavedra V, Cristina Fernandez F, Virginia Linacre S, </w:t>
      </w:r>
      <w:r w:rsidRPr="003813C7">
        <w:rPr>
          <w:rFonts w:ascii="Times New Roman" w:hAnsi="Times New Roman" w:cs="Times New Roman"/>
          <w:lang w:val="es-CL"/>
        </w:rPr>
        <w:br/>
      </w:r>
      <w:proofErr w:type="spellStart"/>
      <w:r w:rsidRPr="003813C7">
        <w:rPr>
          <w:rFonts w:ascii="Times New Roman" w:hAnsi="Times New Roman" w:cs="Times New Roman"/>
          <w:lang w:val="es-CL"/>
        </w:rPr>
        <w:t>Univ</w:t>
      </w:r>
      <w:proofErr w:type="spellEnd"/>
      <w:r w:rsidRPr="003813C7">
        <w:rPr>
          <w:rFonts w:ascii="Times New Roman" w:hAnsi="Times New Roman" w:cs="Times New Roman"/>
          <w:lang w:val="es-CL"/>
        </w:rPr>
        <w:t xml:space="preserve"> católica del norte / Instituto nacional del tórax</w:t>
      </w:r>
    </w:p>
    <w:p w14:paraId="66BAAF9A"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293. FRACTURA ESTERNAL EN TRAUMA CERRADO DE TÓRAX. EXPERIENCIA EN EL HOSPITAL BARROS LUCO TRUDEAU EN BASE A UNA SERIE DE CASOS</w:t>
      </w:r>
      <w:r w:rsidRPr="003813C7">
        <w:rPr>
          <w:rFonts w:ascii="Times New Roman" w:hAnsi="Times New Roman" w:cs="Times New Roman"/>
          <w:lang w:val="es-CL"/>
        </w:rPr>
        <w:br/>
        <w:t xml:space="preserve">Fernanda Hofmann L., Pedro Ramirez N., </w:t>
      </w:r>
      <w:proofErr w:type="spellStart"/>
      <w:r w:rsidRPr="003813C7">
        <w:rPr>
          <w:rFonts w:ascii="Times New Roman" w:hAnsi="Times New Roman" w:cs="Times New Roman"/>
          <w:lang w:val="es-CL"/>
        </w:rPr>
        <w:t>Lidice</w:t>
      </w:r>
      <w:proofErr w:type="spellEnd"/>
      <w:r w:rsidRPr="003813C7">
        <w:rPr>
          <w:rFonts w:ascii="Times New Roman" w:hAnsi="Times New Roman" w:cs="Times New Roman"/>
          <w:lang w:val="es-CL"/>
        </w:rPr>
        <w:t xml:space="preserve"> Torres B., Sofía Blanco C., Carlos Guzman M., Carlos Alvarez Z., Roselyn Noguera A.</w:t>
      </w:r>
      <w:r w:rsidRPr="003813C7">
        <w:rPr>
          <w:rFonts w:ascii="Times New Roman" w:hAnsi="Times New Roman" w:cs="Times New Roman"/>
          <w:lang w:val="es-CL"/>
        </w:rPr>
        <w:br/>
        <w:t xml:space="preserve">Servicio de Cirugia Hospital Barros Luco Trudeau - Universidad de Chile. </w:t>
      </w:r>
    </w:p>
    <w:p w14:paraId="22EF9C0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294. HEMOTÓRAX MASIVO ESPONTÁNEO SECUNDARIO A ARTERIA INTERCOSTAL EN PACIENTE CON NEUROFIBROMATOSIS TIPO 1</w:t>
      </w:r>
      <w:r w:rsidRPr="003813C7">
        <w:rPr>
          <w:rFonts w:ascii="Times New Roman" w:hAnsi="Times New Roman" w:cs="Times New Roman"/>
          <w:lang w:val="es-CL"/>
        </w:rPr>
        <w:br/>
        <w:t xml:space="preserve">Bárbara Merino A., Israel Aguayo S., Catalina Retamal V., Benjamín </w:t>
      </w:r>
      <w:proofErr w:type="spellStart"/>
      <w:r w:rsidRPr="003813C7">
        <w:rPr>
          <w:rFonts w:ascii="Times New Roman" w:hAnsi="Times New Roman" w:cs="Times New Roman"/>
          <w:lang w:val="es-CL"/>
        </w:rPr>
        <w:t>Olfos</w:t>
      </w:r>
      <w:proofErr w:type="spellEnd"/>
      <w:r w:rsidRPr="003813C7">
        <w:rPr>
          <w:rFonts w:ascii="Times New Roman" w:hAnsi="Times New Roman" w:cs="Times New Roman"/>
          <w:lang w:val="es-CL"/>
        </w:rPr>
        <w:t xml:space="preserve"> M., Yelka Tenelema C., Juan M. Peraza F.,  Renzo </w:t>
      </w:r>
      <w:proofErr w:type="spellStart"/>
      <w:r w:rsidRPr="003813C7">
        <w:rPr>
          <w:rFonts w:ascii="Times New Roman" w:hAnsi="Times New Roman" w:cs="Times New Roman"/>
          <w:lang w:val="es-CL"/>
        </w:rPr>
        <w:t>Carpanetti</w:t>
      </w:r>
      <w:proofErr w:type="spellEnd"/>
      <w:r w:rsidRPr="003813C7">
        <w:rPr>
          <w:rFonts w:ascii="Times New Roman" w:hAnsi="Times New Roman" w:cs="Times New Roman"/>
          <w:lang w:val="es-CL"/>
        </w:rPr>
        <w:t xml:space="preserve"> C., Paul Ríos G.</w:t>
      </w:r>
      <w:r w:rsidRPr="003813C7">
        <w:rPr>
          <w:rFonts w:ascii="Times New Roman" w:hAnsi="Times New Roman" w:cs="Times New Roman"/>
          <w:lang w:val="es-CL"/>
        </w:rPr>
        <w:br/>
        <w:t>Hospital las Higueras, Universidad de Concepción</w:t>
      </w:r>
    </w:p>
    <w:p w14:paraId="295705C6" w14:textId="6696CB40"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5D42C19E" w14:textId="77777777" w:rsidR="003E6EA7" w:rsidRPr="003813C7" w:rsidRDefault="00877260" w:rsidP="00547978">
      <w:pPr>
        <w:spacing w:after="0"/>
        <w:rPr>
          <w:rFonts w:ascii="Times New Roman" w:hAnsi="Times New Roman" w:cs="Times New Roman"/>
          <w:lang w:val="es-CL"/>
        </w:rPr>
      </w:pPr>
      <w:r w:rsidRPr="003813C7">
        <w:rPr>
          <w:rFonts w:ascii="Times New Roman" w:hAnsi="Times New Roman" w:cs="Times New Roman"/>
          <w:lang w:val="es-CL"/>
        </w:rPr>
        <w:t>295. NEUMOMEDIASTINO ESPONTÁNEO: SERIE DE CASOS Y EXPERIENCIA CLÍNICA</w:t>
      </w:r>
      <w:r w:rsidRPr="003813C7">
        <w:rPr>
          <w:rFonts w:ascii="Times New Roman" w:hAnsi="Times New Roman" w:cs="Times New Roman"/>
          <w:lang w:val="es-CL"/>
        </w:rPr>
        <w:br/>
        <w:t xml:space="preserve">Yelka Tenelema C., Barbara </w:t>
      </w:r>
      <w:proofErr w:type="spellStart"/>
      <w:r w:rsidRPr="003813C7">
        <w:rPr>
          <w:rFonts w:ascii="Times New Roman" w:hAnsi="Times New Roman" w:cs="Times New Roman"/>
          <w:lang w:val="es-CL"/>
        </w:rPr>
        <w:t>MerinoA</w:t>
      </w:r>
      <w:proofErr w:type="spellEnd"/>
      <w:r w:rsidRPr="003813C7">
        <w:rPr>
          <w:rFonts w:ascii="Times New Roman" w:hAnsi="Times New Roman" w:cs="Times New Roman"/>
          <w:lang w:val="es-CL"/>
        </w:rPr>
        <w:t>., Juan M. Peraza F., Oscar Ariscain J.</w:t>
      </w:r>
      <w:r w:rsidRPr="003813C7">
        <w:rPr>
          <w:rFonts w:ascii="Times New Roman" w:hAnsi="Times New Roman" w:cs="Times New Roman"/>
          <w:lang w:val="es-CL"/>
        </w:rPr>
        <w:br/>
        <w:t>Hospital las Higueras, Universidad de Concepción</w:t>
      </w:r>
    </w:p>
    <w:p w14:paraId="26D64A29" w14:textId="77777777" w:rsidR="00547978" w:rsidRDefault="00547978">
      <w:pPr>
        <w:rPr>
          <w:rFonts w:ascii="Times New Roman" w:hAnsi="Times New Roman" w:cs="Times New Roman"/>
          <w:lang w:val="es-CL"/>
        </w:rPr>
      </w:pPr>
    </w:p>
    <w:p w14:paraId="650A9FE4" w14:textId="3DE5756A"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296. EXPERIENCIA EN EL USO DE OSTEOSÍNTESIS MEDIANTE EL SISTEMA STRACOS EN FRACTURAS COSTALES TRAUMÁTICAS EN EL HOSPITAL REGIONAL DE ANTOFAGASTA DURANTE 2019-2024.</w:t>
      </w:r>
      <w:r w:rsidRPr="003813C7">
        <w:rPr>
          <w:rFonts w:ascii="Times New Roman" w:hAnsi="Times New Roman" w:cs="Times New Roman"/>
          <w:lang w:val="es-CL"/>
        </w:rPr>
        <w:br/>
        <w:t>Javiera Lisperguier C., Antonia Gómez R., Pablo Velasquez M., Belén Tapia D., Paulo Pereira B., Augusto Siccha V., Nelson Noriega S., y Miguel Castellanos H.</w:t>
      </w:r>
      <w:r w:rsidRPr="003813C7">
        <w:rPr>
          <w:rFonts w:ascii="Times New Roman" w:hAnsi="Times New Roman" w:cs="Times New Roman"/>
          <w:lang w:val="es-CL"/>
        </w:rPr>
        <w:br/>
        <w:t>Hospital Regional de Antofagasta</w:t>
      </w:r>
    </w:p>
    <w:p w14:paraId="63A4D15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297. REPORTE DE CASO: “BLACK PLEURAL EFFUSION” SECUNDARIA A FÍSTULA PANCREÁTICO PLEURAL</w:t>
      </w:r>
      <w:r w:rsidRPr="003813C7">
        <w:rPr>
          <w:rFonts w:ascii="Times New Roman" w:hAnsi="Times New Roman" w:cs="Times New Roman"/>
          <w:lang w:val="es-CL"/>
        </w:rPr>
        <w:br/>
      </w:r>
      <w:r w:rsidRPr="003813C7">
        <w:rPr>
          <w:rFonts w:ascii="Times New Roman" w:hAnsi="Times New Roman" w:cs="Times New Roman"/>
          <w:lang w:val="es-CL"/>
        </w:rPr>
        <w:lastRenderedPageBreak/>
        <w:t xml:space="preserve">FÍSTULA PANCREÁTICO PLEURAL Lídice Torres </w:t>
      </w:r>
      <w:proofErr w:type="spellStart"/>
      <w:r w:rsidRPr="003813C7">
        <w:rPr>
          <w:rFonts w:ascii="Times New Roman" w:hAnsi="Times New Roman" w:cs="Times New Roman"/>
          <w:lang w:val="es-CL"/>
        </w:rPr>
        <w:t>Bavestrello</w:t>
      </w:r>
      <w:proofErr w:type="spellEnd"/>
      <w:r w:rsidRPr="003813C7">
        <w:rPr>
          <w:rFonts w:ascii="Times New Roman" w:hAnsi="Times New Roman" w:cs="Times New Roman"/>
          <w:lang w:val="es-CL"/>
        </w:rPr>
        <w:t xml:space="preserve">, Pedro Ramirez N., Carlos Alvarez Z., Fernanda Hofmann L.  </w:t>
      </w:r>
      <w:r w:rsidRPr="003813C7">
        <w:rPr>
          <w:rFonts w:ascii="Times New Roman" w:hAnsi="Times New Roman" w:cs="Times New Roman"/>
          <w:lang w:val="es-CL"/>
        </w:rPr>
        <w:br/>
        <w:t xml:space="preserve">Hospital Barros Luco Trudeau - Universidad de Chile </w:t>
      </w:r>
    </w:p>
    <w:p w14:paraId="44FF8C1C"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298. EXPERIENCIA EN LA UTILIZACIÓN DE PRÓTESIS TRAQUEALES EN EL HOSPITAL REGIONAL DE ANTOFAGASTA DURANTE 2019-2024.</w:t>
      </w:r>
      <w:r w:rsidRPr="003813C7">
        <w:rPr>
          <w:rFonts w:ascii="Times New Roman" w:hAnsi="Times New Roman" w:cs="Times New Roman"/>
          <w:lang w:val="es-CL"/>
        </w:rPr>
        <w:br/>
        <w:t>Paulo Pereira B., Antonia Gómez R., Belén Tapia D., Pablo Velasquez M., Augusto Siccha V., Nelson Noriega S., y Miguel Castellanos H.</w:t>
      </w:r>
      <w:r w:rsidRPr="003813C7">
        <w:rPr>
          <w:rFonts w:ascii="Times New Roman" w:hAnsi="Times New Roman" w:cs="Times New Roman"/>
          <w:lang w:val="es-CL"/>
        </w:rPr>
        <w:br/>
        <w:t>Hospital Regional de Antofagasta</w:t>
      </w:r>
    </w:p>
    <w:p w14:paraId="2AC5280F" w14:textId="77777777" w:rsidR="00547978" w:rsidRDefault="00547978" w:rsidP="00E05D80">
      <w:pPr>
        <w:rPr>
          <w:rFonts w:ascii="Times New Roman" w:hAnsi="Times New Roman" w:cs="Times New Roman"/>
          <w:highlight w:val="green"/>
          <w:lang w:val="es-CL"/>
        </w:rPr>
      </w:pPr>
    </w:p>
    <w:p w14:paraId="787F1611" w14:textId="05E7DAE5"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1AAEED09" w14:textId="77777777" w:rsidR="003E6EA7" w:rsidRPr="003813C7" w:rsidRDefault="00877260" w:rsidP="00547978">
      <w:pPr>
        <w:spacing w:after="0"/>
        <w:rPr>
          <w:rFonts w:ascii="Times New Roman" w:hAnsi="Times New Roman" w:cs="Times New Roman"/>
          <w:lang w:val="es-CL"/>
        </w:rPr>
      </w:pPr>
      <w:r w:rsidRPr="003813C7">
        <w:rPr>
          <w:rFonts w:ascii="Times New Roman" w:hAnsi="Times New Roman" w:cs="Times New Roman"/>
          <w:lang w:val="es-CL"/>
        </w:rPr>
        <w:t>299. AGGREGATIBACTER ACTINOMYCETEMCOMITANS PULMONAR QUE IMITA TUMOR DE PANCOAST</w:t>
      </w:r>
      <w:r w:rsidRPr="003813C7">
        <w:rPr>
          <w:rFonts w:ascii="Times New Roman" w:hAnsi="Times New Roman" w:cs="Times New Roman"/>
          <w:lang w:val="es-CL"/>
        </w:rPr>
        <w:br/>
        <w:t>Diego Gianetti, Catalina Gutierrez, Rodrigo Avila, Maria José Vicuña, Pablo Pérez, Hugo Álvarez, Ruben Valenzuela</w:t>
      </w:r>
      <w:r w:rsidRPr="003813C7">
        <w:rPr>
          <w:rFonts w:ascii="Times New Roman" w:hAnsi="Times New Roman" w:cs="Times New Roman"/>
          <w:lang w:val="es-CL"/>
        </w:rPr>
        <w:br/>
        <w:t>Hospital San Juan de Dios</w:t>
      </w:r>
    </w:p>
    <w:p w14:paraId="6A790D3A" w14:textId="77777777" w:rsidR="00347237" w:rsidRDefault="00347237">
      <w:pPr>
        <w:rPr>
          <w:rFonts w:ascii="Times New Roman" w:hAnsi="Times New Roman" w:cs="Times New Roman"/>
          <w:lang w:val="es-CL"/>
        </w:rPr>
      </w:pPr>
    </w:p>
    <w:p w14:paraId="43C82419" w14:textId="2A93282D"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300. LINFANGIOLEIOMIOMATOSIS PULMONAR, UNA RARA CAUSA DE NEUMOTÓRAX ESPONTÁNEO BILATERAL: A PROPÓSITO DE UN CASO</w:t>
      </w:r>
      <w:r w:rsidRPr="003813C7">
        <w:rPr>
          <w:rFonts w:ascii="Times New Roman" w:hAnsi="Times New Roman" w:cs="Times New Roman"/>
          <w:lang w:val="es-CL"/>
        </w:rPr>
        <w:br/>
        <w:t>Paulina Pérez, Sofia López, Carol Vargas, Alfonso Oropesa, Yoselin  Burgos, Carlos Figueroa</w:t>
      </w:r>
      <w:r w:rsidRPr="003813C7">
        <w:rPr>
          <w:rFonts w:ascii="Times New Roman" w:hAnsi="Times New Roman" w:cs="Times New Roman"/>
          <w:lang w:val="es-CL"/>
        </w:rPr>
        <w:br/>
        <w:t xml:space="preserve">Hospital Puerto Montt Dr. Eduardo </w:t>
      </w:r>
      <w:proofErr w:type="spellStart"/>
      <w:r w:rsidRPr="003813C7">
        <w:rPr>
          <w:rFonts w:ascii="Times New Roman" w:hAnsi="Times New Roman" w:cs="Times New Roman"/>
          <w:lang w:val="es-CL"/>
        </w:rPr>
        <w:t>Schütz</w:t>
      </w:r>
      <w:proofErr w:type="spellEnd"/>
      <w:r w:rsidRPr="003813C7">
        <w:rPr>
          <w:rFonts w:ascii="Times New Roman" w:hAnsi="Times New Roman" w:cs="Times New Roman"/>
          <w:lang w:val="es-CL"/>
        </w:rPr>
        <w:t xml:space="preserve"> Schroeder</w:t>
      </w:r>
    </w:p>
    <w:p w14:paraId="701DA4E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301. MUCORMICOSIS PULMONAR POR CUNNINGHAMELLA, REPORTE DE CASO.</w:t>
      </w:r>
      <w:r w:rsidRPr="003813C7">
        <w:rPr>
          <w:rFonts w:ascii="Times New Roman" w:hAnsi="Times New Roman" w:cs="Times New Roman"/>
          <w:lang w:val="es-CL"/>
        </w:rPr>
        <w:br/>
        <w:t xml:space="preserve">Roberto Rodríguez Poblete, Alejandro Ferreira Camacho. Gonzalo Contreras Hasbún, Javier Vega Salas, Huáscar Rodríguez </w:t>
      </w:r>
      <w:proofErr w:type="spellStart"/>
      <w:r w:rsidRPr="003813C7">
        <w:rPr>
          <w:rFonts w:ascii="Times New Roman" w:hAnsi="Times New Roman" w:cs="Times New Roman"/>
          <w:lang w:val="es-CL"/>
        </w:rPr>
        <w:t>Galbán</w:t>
      </w:r>
      <w:proofErr w:type="spellEnd"/>
      <w:r w:rsidRPr="003813C7">
        <w:rPr>
          <w:rFonts w:ascii="Times New Roman" w:hAnsi="Times New Roman" w:cs="Times New Roman"/>
          <w:lang w:val="es-CL"/>
        </w:rPr>
        <w:t xml:space="preserve">, David Lazo Perez, Felipe Undurraga </w:t>
      </w:r>
      <w:proofErr w:type="spellStart"/>
      <w:r w:rsidRPr="003813C7">
        <w:rPr>
          <w:rFonts w:ascii="Times New Roman" w:hAnsi="Times New Roman" w:cs="Times New Roman"/>
          <w:lang w:val="es-CL"/>
        </w:rPr>
        <w:t>Machicao</w:t>
      </w:r>
      <w:proofErr w:type="spellEnd"/>
      <w:r w:rsidRPr="003813C7">
        <w:rPr>
          <w:rFonts w:ascii="Times New Roman" w:hAnsi="Times New Roman" w:cs="Times New Roman"/>
          <w:lang w:val="es-CL"/>
        </w:rPr>
        <w:t xml:space="preserve">. </w:t>
      </w:r>
      <w:r w:rsidRPr="003813C7">
        <w:rPr>
          <w:rFonts w:ascii="Times New Roman" w:hAnsi="Times New Roman" w:cs="Times New Roman"/>
          <w:lang w:val="es-CL"/>
        </w:rPr>
        <w:br/>
        <w:t>Servicio de Cirugía Hospital Clínico San Borja Arriarán. Universidad de Chile, Campo Centro</w:t>
      </w:r>
    </w:p>
    <w:p w14:paraId="3C4C193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302. TUMORES DE MEDIASTINO ANTERIOR Y POSTERIOR: EXPERIENCIA QUIRÚRGICA EN 15 AÑOS</w:t>
      </w:r>
      <w:r w:rsidRPr="003813C7">
        <w:rPr>
          <w:rFonts w:ascii="Times New Roman" w:hAnsi="Times New Roman" w:cs="Times New Roman"/>
          <w:lang w:val="es-CL"/>
        </w:rPr>
        <w:br/>
      </w:r>
      <w:proofErr w:type="spellStart"/>
      <w:r w:rsidRPr="003813C7">
        <w:rPr>
          <w:rFonts w:ascii="Times New Roman" w:hAnsi="Times New Roman" w:cs="Times New Roman"/>
          <w:lang w:val="es-CL"/>
        </w:rPr>
        <w:t>Zeyuan</w:t>
      </w:r>
      <w:proofErr w:type="spellEnd"/>
      <w:r w:rsidRPr="003813C7">
        <w:rPr>
          <w:rFonts w:ascii="Times New Roman" w:hAnsi="Times New Roman" w:cs="Times New Roman"/>
          <w:lang w:val="es-CL"/>
        </w:rPr>
        <w:t xml:space="preserve"> Zhang, </w:t>
      </w:r>
      <w:proofErr w:type="spellStart"/>
      <w:r w:rsidRPr="003813C7">
        <w:rPr>
          <w:rFonts w:ascii="Times New Roman" w:hAnsi="Times New Roman" w:cs="Times New Roman"/>
          <w:lang w:val="es-CL"/>
        </w:rPr>
        <w:t>Sebastían</w:t>
      </w:r>
      <w:proofErr w:type="spellEnd"/>
      <w:r w:rsidRPr="003813C7">
        <w:rPr>
          <w:rFonts w:ascii="Times New Roman" w:hAnsi="Times New Roman" w:cs="Times New Roman"/>
          <w:lang w:val="es-CL"/>
        </w:rPr>
        <w:t xml:space="preserve"> Aravena Ávila, Marcial Peralta Mora, Jaime González Fuentealba</w:t>
      </w:r>
      <w:r w:rsidRPr="003813C7">
        <w:rPr>
          <w:rFonts w:ascii="Times New Roman" w:hAnsi="Times New Roman" w:cs="Times New Roman"/>
          <w:lang w:val="es-CL"/>
        </w:rPr>
        <w:br/>
        <w:t>Universidad de los Andes, Hospital Militar de Santiago</w:t>
      </w:r>
    </w:p>
    <w:p w14:paraId="534775EF" w14:textId="54F628F4"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4E714BF2"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303. ENFERMEDAD DE ROSAI-DORFMAN COMO DIAGNOSTICO DIFERENCIAL DE MASA MEDIASTÍNICA: A PROPÓSITO DE UN CASO.</w:t>
      </w:r>
      <w:r w:rsidRPr="003813C7">
        <w:rPr>
          <w:rFonts w:ascii="Times New Roman" w:hAnsi="Times New Roman" w:cs="Times New Roman"/>
          <w:lang w:val="es-CL"/>
        </w:rPr>
        <w:br/>
        <w:t>Nicolas Ide W, Matías Osorio R, J. Gonzalo Fernández, Barbara Gonzalez E, Diego Barros C.</w:t>
      </w:r>
      <w:r w:rsidRPr="003813C7">
        <w:rPr>
          <w:rFonts w:ascii="Times New Roman" w:hAnsi="Times New Roman" w:cs="Times New Roman"/>
          <w:lang w:val="es-CL"/>
        </w:rPr>
        <w:br/>
        <w:t xml:space="preserve">Instituto Nacional del </w:t>
      </w:r>
      <w:proofErr w:type="spellStart"/>
      <w:r w:rsidRPr="003813C7">
        <w:rPr>
          <w:rFonts w:ascii="Times New Roman" w:hAnsi="Times New Roman" w:cs="Times New Roman"/>
          <w:lang w:val="es-CL"/>
        </w:rPr>
        <w:t>Torax</w:t>
      </w:r>
      <w:proofErr w:type="spellEnd"/>
      <w:r w:rsidRPr="003813C7">
        <w:rPr>
          <w:rFonts w:ascii="Times New Roman" w:hAnsi="Times New Roman" w:cs="Times New Roman"/>
          <w:lang w:val="es-CL"/>
        </w:rPr>
        <w:t>, Santiago de Chile</w:t>
      </w:r>
    </w:p>
    <w:p w14:paraId="6B7B5662"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304.  SÍNDROME DE OCUPACIÓN PLEURAL COMO PRESENTACIÓN RARA DE UN MENINGOCELE INTRATORÁCICO</w:t>
      </w:r>
      <w:r w:rsidRPr="003813C7">
        <w:rPr>
          <w:rFonts w:ascii="Times New Roman" w:hAnsi="Times New Roman" w:cs="Times New Roman"/>
          <w:lang w:val="es-CL"/>
        </w:rPr>
        <w:br/>
        <w:t xml:space="preserve">Constanza Massé R., Nicolás Berríos C., Matias Salazar P., José Ortega S., Gerardo Mordojovich R., Pablo Perez C., Raimundo Santolaya C., Cristobal Ramos, Rodrigo Vallejo G., Raúl Berríos S. </w:t>
      </w:r>
      <w:r w:rsidRPr="003813C7">
        <w:rPr>
          <w:rFonts w:ascii="Times New Roman" w:hAnsi="Times New Roman" w:cs="Times New Roman"/>
          <w:lang w:val="es-CL"/>
        </w:rPr>
        <w:br/>
        <w:t>Clínica Alemana de Santiago. Universidad del Desarrollo.</w:t>
      </w:r>
    </w:p>
    <w:p w14:paraId="75ADD4C6"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305. SECUESTRO PULMONAR EN LÓBULO SUPERIOR DERECHO Y PARÁLISIS DIAFRAGMÁTICA CONTRALATERAL: UN RARO CASO DE MALFORMACIÓN CONGÉNITA PULMONAR</w:t>
      </w:r>
      <w:r w:rsidRPr="003813C7">
        <w:rPr>
          <w:rFonts w:ascii="Times New Roman" w:hAnsi="Times New Roman" w:cs="Times New Roman"/>
          <w:lang w:val="es-CL"/>
        </w:rPr>
        <w:br/>
        <w:t xml:space="preserve">Constanza Massé R., Beatriz de la Maza P., Nicolás Berríos C, Matías Salazar P., Cristóbal Ramos, José Ortega S., Raimundo Santolaya C., Raúl Berríos S. </w:t>
      </w:r>
      <w:r w:rsidRPr="003813C7">
        <w:rPr>
          <w:rFonts w:ascii="Times New Roman" w:hAnsi="Times New Roman" w:cs="Times New Roman"/>
          <w:lang w:val="es-CL"/>
        </w:rPr>
        <w:br/>
        <w:t>Clínica Alemana de Santiago. Universidad del Desarrollo.</w:t>
      </w:r>
    </w:p>
    <w:p w14:paraId="28C8B4C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306. LINFANGIOMA COMO PRESENTACIÓN DE QUISTE MEDIASTÍNICO: A PROPÓSITO DE UN CASO</w:t>
      </w:r>
      <w:r w:rsidRPr="003813C7">
        <w:rPr>
          <w:rFonts w:ascii="Times New Roman" w:hAnsi="Times New Roman" w:cs="Times New Roman"/>
          <w:lang w:val="es-CL"/>
        </w:rPr>
        <w:br/>
        <w:t>Constanza Massé R., Nicolás Berríos C., Benjamin Belmar G., Claudio Silva F-A., Gerardo Mordojovich R., Raúl Berríos S.,  José Ortega S.</w:t>
      </w:r>
      <w:r w:rsidRPr="003813C7">
        <w:rPr>
          <w:rFonts w:ascii="Times New Roman" w:hAnsi="Times New Roman" w:cs="Times New Roman"/>
          <w:lang w:val="es-CL"/>
        </w:rPr>
        <w:br/>
        <w:t>Clínica Alemana de Santiago. Universidad del Desarrollo.</w:t>
      </w:r>
    </w:p>
    <w:p w14:paraId="25A6BF17" w14:textId="1A2EEF46"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6CC121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307. CASO DE ROTURA TRAQUEAL IATROGÉNICA Y SU MANEJO CON STENT TRAQUEAL.</w:t>
      </w:r>
      <w:r w:rsidRPr="003813C7">
        <w:rPr>
          <w:rFonts w:ascii="Times New Roman" w:hAnsi="Times New Roman" w:cs="Times New Roman"/>
          <w:lang w:val="es-CL"/>
        </w:rPr>
        <w:br/>
        <w:t xml:space="preserve">Catalina Retamal V., Bárbara Merino A., Rodrigo Escobar R., Francisca Vásquez P., Josefa Erazo N., Yelka </w:t>
      </w:r>
      <w:proofErr w:type="spellStart"/>
      <w:r w:rsidRPr="003813C7">
        <w:rPr>
          <w:rFonts w:ascii="Times New Roman" w:hAnsi="Times New Roman" w:cs="Times New Roman"/>
          <w:lang w:val="es-CL"/>
        </w:rPr>
        <w:t>Telenema</w:t>
      </w:r>
      <w:proofErr w:type="spellEnd"/>
      <w:r w:rsidRPr="003813C7">
        <w:rPr>
          <w:rFonts w:ascii="Times New Roman" w:hAnsi="Times New Roman" w:cs="Times New Roman"/>
          <w:lang w:val="es-CL"/>
        </w:rPr>
        <w:t xml:space="preserve"> C.,  Juan Peraza F.,  Oscar Ariscain J.</w:t>
      </w:r>
      <w:r w:rsidRPr="003813C7">
        <w:rPr>
          <w:rFonts w:ascii="Times New Roman" w:hAnsi="Times New Roman" w:cs="Times New Roman"/>
          <w:lang w:val="es-CL"/>
        </w:rPr>
        <w:br/>
        <w:t xml:space="preserve">Universidad de Concepción, Hospital Las Higueras, Talcahuano. </w:t>
      </w:r>
    </w:p>
    <w:p w14:paraId="4DDE76A9"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lastRenderedPageBreak/>
        <w:t>308. TUMOR DE MEDIASTINO ABORDADO POR VATS: REPORTE DE CASO.</w:t>
      </w:r>
      <w:r w:rsidRPr="003813C7">
        <w:rPr>
          <w:rFonts w:ascii="Times New Roman" w:hAnsi="Times New Roman" w:cs="Times New Roman"/>
          <w:lang w:val="es-CL"/>
        </w:rPr>
        <w:br/>
        <w:t xml:space="preserve">Carla Muñoz A, Constanza Baeza B, Pastora Roca </w:t>
      </w:r>
      <w:proofErr w:type="gramStart"/>
      <w:r w:rsidRPr="003813C7">
        <w:rPr>
          <w:rFonts w:ascii="Times New Roman" w:hAnsi="Times New Roman" w:cs="Times New Roman"/>
          <w:lang w:val="es-CL"/>
        </w:rPr>
        <w:t>N,  Ignacia</w:t>
      </w:r>
      <w:proofErr w:type="gramEnd"/>
      <w:r w:rsidRPr="003813C7">
        <w:rPr>
          <w:rFonts w:ascii="Times New Roman" w:hAnsi="Times New Roman" w:cs="Times New Roman"/>
          <w:lang w:val="es-CL"/>
        </w:rPr>
        <w:t xml:space="preserve"> </w:t>
      </w:r>
      <w:proofErr w:type="spellStart"/>
      <w:r w:rsidRPr="003813C7">
        <w:rPr>
          <w:rFonts w:ascii="Times New Roman" w:hAnsi="Times New Roman" w:cs="Times New Roman"/>
          <w:lang w:val="es-CL"/>
        </w:rPr>
        <w:t>Beytía</w:t>
      </w:r>
      <w:proofErr w:type="spellEnd"/>
      <w:r w:rsidRPr="003813C7">
        <w:rPr>
          <w:rFonts w:ascii="Times New Roman" w:hAnsi="Times New Roman" w:cs="Times New Roman"/>
          <w:lang w:val="es-CL"/>
        </w:rPr>
        <w:t xml:space="preserve"> O, Patricio Araya C.</w:t>
      </w:r>
      <w:r w:rsidRPr="003813C7">
        <w:rPr>
          <w:rFonts w:ascii="Times New Roman" w:hAnsi="Times New Roman" w:cs="Times New Roman"/>
          <w:lang w:val="es-CL"/>
        </w:rPr>
        <w:br/>
        <w:t>Hospital Clínico Universidad de Chile</w:t>
      </w:r>
    </w:p>
    <w:p w14:paraId="6A7B12B9"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309. HISTOLOGÍAS MÁS FRECUENTES EN CIRUGÍA DE CÁNCER DE PULMÓN EN HOSPITAL DRA ELOÍSA DÍAZ ENTRE LOS AÑOS  2018 Y 2023</w:t>
      </w:r>
      <w:r w:rsidRPr="003813C7">
        <w:rPr>
          <w:rFonts w:ascii="Times New Roman" w:hAnsi="Times New Roman" w:cs="Times New Roman"/>
          <w:lang w:val="es-CL"/>
        </w:rPr>
        <w:br/>
        <w:t xml:space="preserve">PAOLA DOBBS, DAVID CAMPOS, FERNANDO OLGUÍN </w:t>
      </w:r>
      <w:r w:rsidRPr="003813C7">
        <w:rPr>
          <w:rFonts w:ascii="Times New Roman" w:hAnsi="Times New Roman" w:cs="Times New Roman"/>
          <w:lang w:val="es-CL"/>
        </w:rPr>
        <w:br/>
        <w:t>UNIVERSIDAD FINIS TERRAE</w:t>
      </w:r>
    </w:p>
    <w:p w14:paraId="0E8A418A"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310. REPORTE DE DOS CASOS DE ELASTOFIBROMA DORSI</w:t>
      </w:r>
      <w:r w:rsidRPr="003813C7">
        <w:rPr>
          <w:rFonts w:ascii="Times New Roman" w:hAnsi="Times New Roman" w:cs="Times New Roman"/>
          <w:lang w:val="es-CL"/>
        </w:rPr>
        <w:br/>
        <w:t xml:space="preserve">Pablo Perez C, Paula Prieto H, Fernanda Sanhueza A, Magdalena Schwerter T, Pablo Meyer, Andrea Rojas, Diego Paredes, Hugo Alvarez, Maria Jose </w:t>
      </w:r>
      <w:proofErr w:type="spellStart"/>
      <w:r w:rsidRPr="003813C7">
        <w:rPr>
          <w:rFonts w:ascii="Times New Roman" w:hAnsi="Times New Roman" w:cs="Times New Roman"/>
          <w:lang w:val="es-CL"/>
        </w:rPr>
        <w:t>Vicuna</w:t>
      </w:r>
      <w:proofErr w:type="spellEnd"/>
      <w:r w:rsidRPr="003813C7">
        <w:rPr>
          <w:rFonts w:ascii="Times New Roman" w:hAnsi="Times New Roman" w:cs="Times New Roman"/>
          <w:lang w:val="es-CL"/>
        </w:rPr>
        <w:t>, Ruben Valenzuela</w:t>
      </w:r>
      <w:r w:rsidRPr="003813C7">
        <w:rPr>
          <w:rFonts w:ascii="Times New Roman" w:hAnsi="Times New Roman" w:cs="Times New Roman"/>
          <w:lang w:val="es-CL"/>
        </w:rPr>
        <w:br/>
        <w:t xml:space="preserve">Equipo de Cirugia de </w:t>
      </w:r>
      <w:proofErr w:type="spellStart"/>
      <w:r w:rsidRPr="003813C7">
        <w:rPr>
          <w:rFonts w:ascii="Times New Roman" w:hAnsi="Times New Roman" w:cs="Times New Roman"/>
          <w:lang w:val="es-CL"/>
        </w:rPr>
        <w:t>Torax</w:t>
      </w:r>
      <w:proofErr w:type="spellEnd"/>
      <w:r w:rsidRPr="003813C7">
        <w:rPr>
          <w:rFonts w:ascii="Times New Roman" w:hAnsi="Times New Roman" w:cs="Times New Roman"/>
          <w:lang w:val="es-CL"/>
        </w:rPr>
        <w:t>, Departamento de Cirugia Occidente, Universidad de Chile, Hospital San Juan de Dios.</w:t>
      </w:r>
    </w:p>
    <w:p w14:paraId="58B4C9AE" w14:textId="6A703F4C"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6901080C"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311. USO DE VAC EN EMPIEMA PLEURAL COMPLEJO</w:t>
      </w:r>
      <w:r w:rsidRPr="003813C7">
        <w:rPr>
          <w:rFonts w:ascii="Times New Roman" w:hAnsi="Times New Roman" w:cs="Times New Roman"/>
          <w:lang w:val="es-CL"/>
        </w:rPr>
        <w:br/>
        <w:t>Lía Moyano, Jaime Gonzalez, Marcial Peralta, Valeria Abiuso, José M. Clavero</w:t>
      </w:r>
      <w:r w:rsidRPr="003813C7">
        <w:rPr>
          <w:rFonts w:ascii="Times New Roman" w:hAnsi="Times New Roman" w:cs="Times New Roman"/>
          <w:lang w:val="es-CL"/>
        </w:rPr>
        <w:br/>
        <w:t>Clínica Universidad de los Andes</w:t>
      </w:r>
    </w:p>
    <w:p w14:paraId="679EA80C"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312. TERATOMA DE MEDIASTINO ANTERIOR, REPORTE DE UN CASO.</w:t>
      </w:r>
      <w:r w:rsidRPr="003813C7">
        <w:rPr>
          <w:rFonts w:ascii="Times New Roman" w:hAnsi="Times New Roman" w:cs="Times New Roman"/>
          <w:lang w:val="es-CL"/>
        </w:rPr>
        <w:br/>
        <w:t>Bettina Guijón, Galo Cárdenas, Beatriz de la Maza, Aldo Cuneo.</w:t>
      </w:r>
      <w:r w:rsidRPr="003813C7">
        <w:rPr>
          <w:rFonts w:ascii="Times New Roman" w:hAnsi="Times New Roman" w:cs="Times New Roman"/>
          <w:lang w:val="es-CL"/>
        </w:rPr>
        <w:br/>
        <w:t>Hospital Padre Hurtado</w:t>
      </w:r>
    </w:p>
    <w:p w14:paraId="4CA1BF9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313. LINFOMA MALT PRIMARIO PULMONAR, A PROPÓSITO DE UN CASO </w:t>
      </w:r>
      <w:r w:rsidRPr="003813C7">
        <w:rPr>
          <w:rFonts w:ascii="Times New Roman" w:hAnsi="Times New Roman" w:cs="Times New Roman"/>
          <w:lang w:val="es-CL"/>
        </w:rPr>
        <w:br/>
        <w:t>Roberto González, Felipe Alarcón, Alejandra Riquelme, M. Loreto Spencer, Patricio Madrid, Alejandro Pérez, Bastián Ruiz, Juan Romero, Alejandro Pérez, Emilio Alarcón</w:t>
      </w:r>
      <w:r w:rsidRPr="003813C7">
        <w:rPr>
          <w:rFonts w:ascii="Times New Roman" w:hAnsi="Times New Roman" w:cs="Times New Roman"/>
          <w:lang w:val="es-CL"/>
        </w:rPr>
        <w:br/>
        <w:t>Centro Cardiovascular y Servicio de Cirugía, Hospital Clínico Regional de Concepción “Dr. Guillermo Grant Benavente”. Departamento de Cirugía, Facultad de Medicina, Universidad de Concepción.</w:t>
      </w:r>
    </w:p>
    <w:p w14:paraId="743F8E3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314. CORRECCION DEL PECTUS EXCAVATUM  MEDIANTE EL SISTEMA “PECTUS UP”</w:t>
      </w:r>
      <w:r w:rsidRPr="003813C7">
        <w:rPr>
          <w:rFonts w:ascii="Times New Roman" w:hAnsi="Times New Roman" w:cs="Times New Roman"/>
          <w:lang w:val="es-CL"/>
        </w:rPr>
        <w:br/>
        <w:t>Alejandra Riquelme, Roberto González, Felipe Alarcón, Rodrigo Reyes, Patricio Madrid, Alejandro Pérez, Bastián Ruiz, Juan Romero, Emilio Alarcón</w:t>
      </w:r>
      <w:r w:rsidRPr="003813C7">
        <w:rPr>
          <w:rFonts w:ascii="Times New Roman" w:hAnsi="Times New Roman" w:cs="Times New Roman"/>
          <w:lang w:val="es-CL"/>
        </w:rPr>
        <w:br/>
        <w:t>Servicio de Cirugía y Centro Cardiovascular, Hospital Clínico Regional de Concepción “Dr. Guillermo Grant Benavente”. Departamento de Cirugía, Facultad de Medicina, Universidad de Concepción.</w:t>
      </w:r>
    </w:p>
    <w:p w14:paraId="2CDAB4DC" w14:textId="02B4D2DE"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453EF08D" w14:textId="77777777" w:rsidR="003E6EA7" w:rsidRPr="003813C7" w:rsidRDefault="00877260" w:rsidP="00547978">
      <w:pPr>
        <w:spacing w:after="0"/>
        <w:rPr>
          <w:rFonts w:ascii="Times New Roman" w:hAnsi="Times New Roman" w:cs="Times New Roman"/>
          <w:lang w:val="es-CL"/>
        </w:rPr>
      </w:pPr>
      <w:r w:rsidRPr="003813C7">
        <w:rPr>
          <w:rFonts w:ascii="Times New Roman" w:hAnsi="Times New Roman" w:cs="Times New Roman"/>
          <w:lang w:val="es-CL"/>
        </w:rPr>
        <w:t>315. ASCENSO TRAQUEAL MEDIANTE LIBERACIÓN HILIAR Y PERICÁRDICA PARA RESECCIÓN DE REESTENOSIS TRAQUEAL</w:t>
      </w:r>
      <w:r w:rsidRPr="003813C7">
        <w:rPr>
          <w:rFonts w:ascii="Times New Roman" w:hAnsi="Times New Roman" w:cs="Times New Roman"/>
          <w:lang w:val="es-CL"/>
        </w:rPr>
        <w:br/>
        <w:t xml:space="preserve">Roberto González, </w:t>
      </w:r>
      <w:proofErr w:type="spellStart"/>
      <w:r w:rsidRPr="003813C7">
        <w:rPr>
          <w:rFonts w:ascii="Times New Roman" w:hAnsi="Times New Roman" w:cs="Times New Roman"/>
          <w:lang w:val="es-CL"/>
        </w:rPr>
        <w:t>Sahba</w:t>
      </w:r>
      <w:proofErr w:type="spellEnd"/>
      <w:r w:rsidRPr="003813C7">
        <w:rPr>
          <w:rFonts w:ascii="Times New Roman" w:hAnsi="Times New Roman" w:cs="Times New Roman"/>
          <w:lang w:val="es-CL"/>
        </w:rPr>
        <w:t xml:space="preserve"> </w:t>
      </w:r>
      <w:proofErr w:type="spellStart"/>
      <w:r w:rsidRPr="003813C7">
        <w:rPr>
          <w:rFonts w:ascii="Times New Roman" w:hAnsi="Times New Roman" w:cs="Times New Roman"/>
          <w:lang w:val="es-CL"/>
        </w:rPr>
        <w:t>Sedaghat</w:t>
      </w:r>
      <w:proofErr w:type="spellEnd"/>
      <w:r w:rsidRPr="003813C7">
        <w:rPr>
          <w:rFonts w:ascii="Times New Roman" w:hAnsi="Times New Roman" w:cs="Times New Roman"/>
          <w:lang w:val="es-CL"/>
        </w:rPr>
        <w:t>, Felipe Alarcón, Alejandra Riquelme, Patricio Madrid, Alejandro Pérez, Bastián Ruiz, Juan Romero, Alejandro Pérez, Emilio Alarcón</w:t>
      </w:r>
      <w:r w:rsidRPr="003813C7">
        <w:rPr>
          <w:rFonts w:ascii="Times New Roman" w:hAnsi="Times New Roman" w:cs="Times New Roman"/>
          <w:lang w:val="es-CL"/>
        </w:rPr>
        <w:br/>
        <w:t>Centro Cardiovascular, Servicio de Cirugía y Servicio de Otorrinolaringología, Hospital Clínico Regional de Concepción “Dr. Guillermo Grant Benavente”. Departamento de Cirugía, Facultad de Medicina, Universidad de Concepción.</w:t>
      </w:r>
    </w:p>
    <w:p w14:paraId="74159A56" w14:textId="77777777" w:rsidR="00547978" w:rsidRDefault="00547978">
      <w:pPr>
        <w:rPr>
          <w:rFonts w:ascii="Times New Roman" w:hAnsi="Times New Roman" w:cs="Times New Roman"/>
          <w:lang w:val="es-CL"/>
        </w:rPr>
      </w:pPr>
    </w:p>
    <w:p w14:paraId="1A9F29B7" w14:textId="0EB94195"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316. FISTULA ARTERIOVENOSA PULMONAR SECUNDARIA A TRAUMATISMO TORÁCICO POR ARMA DE FUEGO</w:t>
      </w:r>
      <w:r w:rsidRPr="003813C7">
        <w:rPr>
          <w:rFonts w:ascii="Times New Roman" w:hAnsi="Times New Roman" w:cs="Times New Roman"/>
          <w:lang w:val="es-CL"/>
        </w:rPr>
        <w:br/>
        <w:t>Roberto González, Felipe Alarcón, Alejandra Riquelme, Rodrigo Reyes, Patricio Madrid, Alejandro Pérez, Bastián Ruiz, Juan Romero, Alejandro Pérez, Emilio Alarcón</w:t>
      </w:r>
      <w:r w:rsidRPr="003813C7">
        <w:rPr>
          <w:rFonts w:ascii="Times New Roman" w:hAnsi="Times New Roman" w:cs="Times New Roman"/>
          <w:lang w:val="es-CL"/>
        </w:rPr>
        <w:br/>
        <w:t>Centro Cardiovascular y Servicio de Cirugía, Hospital Clínico Regional de Concepción “Dr. Guillermo Grant Benavente”. Departamento de Cirugía, Facultad de Medicina, Universidad de Concepción.</w:t>
      </w:r>
    </w:p>
    <w:p w14:paraId="671018C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317. OXIGENACIÓN POR MEMBRANA EXTRACORPÓREA (ECMO) EN SÍNDROME DE DIFICULTAD RESPIRATORIA AGUDA GRAVE POR TRAUMATISMO TORÁCICO CONTUSO, CASO CLÍNICO</w:t>
      </w:r>
      <w:r w:rsidRPr="003813C7">
        <w:rPr>
          <w:rFonts w:ascii="Times New Roman" w:hAnsi="Times New Roman" w:cs="Times New Roman"/>
          <w:lang w:val="es-CL"/>
        </w:rPr>
        <w:br/>
        <w:t>Roberto González, Felipe Alarcón, Enrique Seguel, Alejandra Riquelme, Patricio Madrid, Alejandro Pérez, Bastián Ruiz, Juan Romero, Alejandro Pérez, Emilio Alarcón</w:t>
      </w:r>
      <w:r w:rsidRPr="003813C7">
        <w:rPr>
          <w:rFonts w:ascii="Times New Roman" w:hAnsi="Times New Roman" w:cs="Times New Roman"/>
          <w:lang w:val="es-CL"/>
        </w:rPr>
        <w:br/>
        <w:t>Centro Cardiovascular y Servicio de Cirugía, Hospital Clínico Regional de Concepción “Dr. Guillermo Grant Benavente”. Departamento de Cirugía, Facultad de Medicina, Universidad de Concepción.</w:t>
      </w:r>
    </w:p>
    <w:p w14:paraId="6F94BA6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318. TRAUMA TÓRACO ABDOMINAL CERRADO CON NECESIDAD  DE RECONSTRUCCIÓN TORÁCICA: UN ACCIDENTE POR VIGA DE MADERA EN ASERRADERO.</w:t>
      </w:r>
      <w:r w:rsidRPr="003813C7">
        <w:rPr>
          <w:rFonts w:ascii="Times New Roman" w:hAnsi="Times New Roman" w:cs="Times New Roman"/>
          <w:lang w:val="es-CL"/>
        </w:rPr>
        <w:br/>
        <w:t xml:space="preserve">Byron San Martín G, Ricardo Varas A, Natalia Soto V, José Luis Lobos G, Constanza Arriagada R, </w:t>
      </w:r>
      <w:r w:rsidRPr="003813C7">
        <w:rPr>
          <w:rFonts w:ascii="Times New Roman" w:hAnsi="Times New Roman" w:cs="Times New Roman"/>
          <w:lang w:val="es-CL"/>
        </w:rPr>
        <w:lastRenderedPageBreak/>
        <w:t xml:space="preserve">Bastián Morales G, Isidora Oportus M, </w:t>
      </w:r>
      <w:proofErr w:type="spellStart"/>
      <w:r w:rsidRPr="003813C7">
        <w:rPr>
          <w:rFonts w:ascii="Times New Roman" w:hAnsi="Times New Roman" w:cs="Times New Roman"/>
          <w:lang w:val="es-CL"/>
        </w:rPr>
        <w:t>Kamyla</w:t>
      </w:r>
      <w:proofErr w:type="spellEnd"/>
      <w:r w:rsidRPr="003813C7">
        <w:rPr>
          <w:rFonts w:ascii="Times New Roman" w:hAnsi="Times New Roman" w:cs="Times New Roman"/>
          <w:lang w:val="es-CL"/>
        </w:rPr>
        <w:t xml:space="preserve"> Vergara H</w:t>
      </w:r>
      <w:r w:rsidRPr="003813C7">
        <w:rPr>
          <w:rFonts w:ascii="Times New Roman" w:hAnsi="Times New Roman" w:cs="Times New Roman"/>
          <w:lang w:val="es-CL"/>
        </w:rPr>
        <w:br/>
        <w:t>Hospital Dr. Víctor Ríos Ruiz, Servicio de Cirugía, Los Ángeles, Chile</w:t>
      </w:r>
    </w:p>
    <w:p w14:paraId="76309B06" w14:textId="1C7A8193"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7BFEF44" w14:textId="151AEF47" w:rsidR="003E6EA7" w:rsidRPr="003813C7" w:rsidRDefault="00877260" w:rsidP="00547978">
      <w:pPr>
        <w:spacing w:after="0"/>
        <w:rPr>
          <w:rFonts w:ascii="Times New Roman" w:hAnsi="Times New Roman" w:cs="Times New Roman"/>
          <w:lang w:val="es-CL"/>
        </w:rPr>
      </w:pPr>
      <w:r w:rsidRPr="003813C7">
        <w:rPr>
          <w:rFonts w:ascii="Times New Roman" w:hAnsi="Times New Roman" w:cs="Times New Roman"/>
          <w:lang w:val="es-CL"/>
        </w:rPr>
        <w:t xml:space="preserve">319. CONDROSARCOMA </w:t>
      </w:r>
      <w:r w:rsidR="00547978" w:rsidRPr="003813C7">
        <w:rPr>
          <w:rFonts w:ascii="Times New Roman" w:hAnsi="Times New Roman" w:cs="Times New Roman"/>
          <w:lang w:val="es-CL"/>
        </w:rPr>
        <w:t>TRAQUEAL:</w:t>
      </w:r>
      <w:r w:rsidRPr="003813C7">
        <w:rPr>
          <w:rFonts w:ascii="Times New Roman" w:hAnsi="Times New Roman" w:cs="Times New Roman"/>
          <w:lang w:val="es-CL"/>
        </w:rPr>
        <w:t xml:space="preserve"> PRIMER REPORTE DE CASO EN CHILE</w:t>
      </w:r>
      <w:r w:rsidRPr="003813C7">
        <w:rPr>
          <w:rFonts w:ascii="Times New Roman" w:hAnsi="Times New Roman" w:cs="Times New Roman"/>
          <w:lang w:val="es-CL"/>
        </w:rPr>
        <w:br/>
        <w:t>Matías Beyer D, Francisco Jofré C, Belen Pedraza J, Barbara Gonzalez E, Diego Barros C, Jacqueline López R, Virginia Linacre S.</w:t>
      </w:r>
      <w:r w:rsidRPr="003813C7">
        <w:rPr>
          <w:rFonts w:ascii="Times New Roman" w:hAnsi="Times New Roman" w:cs="Times New Roman"/>
          <w:lang w:val="es-CL"/>
        </w:rPr>
        <w:br/>
        <w:t xml:space="preserve">Instituto Nacional del Tórax, Facultad de Medicina Universidad de los Andes </w:t>
      </w:r>
    </w:p>
    <w:p w14:paraId="31FFC91D" w14:textId="77777777" w:rsidR="00547978" w:rsidRDefault="00547978">
      <w:pPr>
        <w:rPr>
          <w:rFonts w:ascii="Times New Roman" w:hAnsi="Times New Roman" w:cs="Times New Roman"/>
          <w:lang w:val="es-CL"/>
        </w:rPr>
      </w:pPr>
    </w:p>
    <w:p w14:paraId="594AC244" w14:textId="455A3DC0"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320. NEUMONECTOMÍA POR METÁSTASIS DE TUMOR DE CÉLULAS GIGANTES, REPORTE DE UN CASO</w:t>
      </w:r>
      <w:r w:rsidRPr="003813C7">
        <w:rPr>
          <w:rFonts w:ascii="Times New Roman" w:hAnsi="Times New Roman" w:cs="Times New Roman"/>
          <w:lang w:val="es-CL"/>
        </w:rPr>
        <w:br/>
        <w:t>Bárbara González E, Belén Pedraza J, Diego Barros C, Lorena Sánchez O, Francisco Jofré C, Ana Velásquez A, Virginia Linacre S, Valeria Abiuso B.</w:t>
      </w:r>
      <w:r w:rsidRPr="003813C7">
        <w:rPr>
          <w:rFonts w:ascii="Times New Roman" w:hAnsi="Times New Roman" w:cs="Times New Roman"/>
          <w:lang w:val="es-CL"/>
        </w:rPr>
        <w:br/>
        <w:t>Instituto Nacional del Tórax</w:t>
      </w:r>
    </w:p>
    <w:p w14:paraId="240B9E3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321. ENFISEMA SUBCUTÁNEO MASIVO DE DIFÍCIL MANEJO SECUNDARIO A RESECCIÓN PULMONAR: A PROPÓSITO DE UN CASO.</w:t>
      </w:r>
      <w:r w:rsidRPr="003813C7">
        <w:rPr>
          <w:rFonts w:ascii="Times New Roman" w:hAnsi="Times New Roman" w:cs="Times New Roman"/>
          <w:lang w:val="es-CL"/>
        </w:rPr>
        <w:br/>
        <w:t xml:space="preserve">Francisca Oyarce L, Laura Mancilla B, Luz Nava M, Camilo Cavalla C. </w:t>
      </w:r>
      <w:r w:rsidRPr="003813C7">
        <w:rPr>
          <w:rFonts w:ascii="Times New Roman" w:hAnsi="Times New Roman" w:cs="Times New Roman"/>
          <w:lang w:val="es-CL"/>
        </w:rPr>
        <w:br/>
        <w:t>Hospital Dr. Gustavo Fricke</w:t>
      </w:r>
    </w:p>
    <w:p w14:paraId="6CC28DCF"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322. HIDATIDOSIS DE UBICACIÓN NO HABITUAL</w:t>
      </w:r>
      <w:r w:rsidRPr="003813C7">
        <w:rPr>
          <w:rFonts w:ascii="Times New Roman" w:hAnsi="Times New Roman" w:cs="Times New Roman"/>
          <w:lang w:val="es-CL"/>
        </w:rPr>
        <w:br/>
        <w:t>Jorge Marín, Eduardo Cruces, Felipe Undurraga, Marcelo Ríos</w:t>
      </w:r>
      <w:r w:rsidRPr="003813C7">
        <w:rPr>
          <w:rFonts w:ascii="Times New Roman" w:hAnsi="Times New Roman" w:cs="Times New Roman"/>
          <w:lang w:val="es-CL"/>
        </w:rPr>
        <w:br/>
        <w:t>Hospital Regional de Coyhaique</w:t>
      </w:r>
    </w:p>
    <w:p w14:paraId="7C775CAA" w14:textId="2DF38075" w:rsidR="00E05D80"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7EC71D8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323. EMPIEMA NECESSITATIS, REPORTE DE UN CASO.</w:t>
      </w:r>
      <w:r w:rsidRPr="003813C7">
        <w:rPr>
          <w:rFonts w:ascii="Times New Roman" w:hAnsi="Times New Roman" w:cs="Times New Roman"/>
          <w:lang w:val="es-CL"/>
        </w:rPr>
        <w:br/>
        <w:t>Patricio Troncoso Rozas, Roberto Mora Godoy</w:t>
      </w:r>
      <w:r w:rsidRPr="003813C7">
        <w:rPr>
          <w:rFonts w:ascii="Times New Roman" w:hAnsi="Times New Roman" w:cs="Times New Roman"/>
          <w:lang w:val="es-CL"/>
        </w:rPr>
        <w:br/>
        <w:t>Hospital del Salvador</w:t>
      </w:r>
    </w:p>
    <w:p w14:paraId="37C3DFDD"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324. NEUMOTÓRAX ESPONTÁNEO RECURRENTE COMO PRESENTACIÓN DEL SÍNDROME DE BIRT-HOGG-DUBÉ EN PACIENTE JOVEN</w:t>
      </w:r>
      <w:r w:rsidRPr="003813C7">
        <w:rPr>
          <w:rFonts w:ascii="Times New Roman" w:hAnsi="Times New Roman" w:cs="Times New Roman"/>
          <w:lang w:val="es-CL"/>
        </w:rPr>
        <w:br/>
        <w:t xml:space="preserve">Francisco Jofre </w:t>
      </w:r>
      <w:proofErr w:type="gramStart"/>
      <w:r w:rsidRPr="003813C7">
        <w:rPr>
          <w:rFonts w:ascii="Times New Roman" w:hAnsi="Times New Roman" w:cs="Times New Roman"/>
          <w:lang w:val="es-CL"/>
        </w:rPr>
        <w:t>Campos,  Galo</w:t>
      </w:r>
      <w:proofErr w:type="gramEnd"/>
      <w:r w:rsidRPr="003813C7">
        <w:rPr>
          <w:rFonts w:ascii="Times New Roman" w:hAnsi="Times New Roman" w:cs="Times New Roman"/>
          <w:lang w:val="es-CL"/>
        </w:rPr>
        <w:t xml:space="preserve"> Cárdenas Santacruz, Juan Pablo </w:t>
      </w:r>
      <w:proofErr w:type="spellStart"/>
      <w:r w:rsidRPr="003813C7">
        <w:rPr>
          <w:rFonts w:ascii="Times New Roman" w:hAnsi="Times New Roman" w:cs="Times New Roman"/>
          <w:lang w:val="es-CL"/>
        </w:rPr>
        <w:t>Blacutt</w:t>
      </w:r>
      <w:proofErr w:type="spellEnd"/>
      <w:r w:rsidRPr="003813C7">
        <w:rPr>
          <w:rFonts w:ascii="Times New Roman" w:hAnsi="Times New Roman" w:cs="Times New Roman"/>
          <w:lang w:val="es-CL"/>
        </w:rPr>
        <w:t xml:space="preserve"> Torres . </w:t>
      </w:r>
      <w:r w:rsidRPr="003813C7">
        <w:rPr>
          <w:rFonts w:ascii="Times New Roman" w:hAnsi="Times New Roman" w:cs="Times New Roman"/>
          <w:lang w:val="es-CL"/>
        </w:rPr>
        <w:br/>
        <w:t xml:space="preserve">Hospital Padre Hurtado </w:t>
      </w:r>
    </w:p>
    <w:p w14:paraId="707000D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325. CÁNCER DE PULMÓN MULTIFOCAL T4N1M0 (III-A) CON RESPUESTA PATOLÓGICA COMPLETA TRAS TRATAMIENTO NEOADYUVANTE CON QUIMIOTERAPIA E INMUNOTERAPIA SEGUIDO DE CIRUGÍA</w:t>
      </w:r>
      <w:r w:rsidRPr="003813C7">
        <w:rPr>
          <w:rFonts w:ascii="Times New Roman" w:hAnsi="Times New Roman" w:cs="Times New Roman"/>
          <w:lang w:val="es-CL"/>
        </w:rPr>
        <w:br/>
        <w:t xml:space="preserve">Matías Salazar P.1, Raimundo Santolaya C.2, Jose Ortega S. 2, Raul Berrios S. 2, Gerardo Mordojovich R. 2, Manfred Zink R. 2, Jaime </w:t>
      </w:r>
      <w:proofErr w:type="spellStart"/>
      <w:r w:rsidRPr="003813C7">
        <w:rPr>
          <w:rFonts w:ascii="Times New Roman" w:hAnsi="Times New Roman" w:cs="Times New Roman"/>
          <w:lang w:val="es-CL"/>
        </w:rPr>
        <w:t>Anabalon</w:t>
      </w:r>
      <w:proofErr w:type="spellEnd"/>
      <w:r w:rsidRPr="003813C7">
        <w:rPr>
          <w:rFonts w:ascii="Times New Roman" w:hAnsi="Times New Roman" w:cs="Times New Roman"/>
          <w:lang w:val="es-CL"/>
        </w:rPr>
        <w:t xml:space="preserve"> T. 3, Javier </w:t>
      </w:r>
      <w:proofErr w:type="spellStart"/>
      <w:r w:rsidRPr="003813C7">
        <w:rPr>
          <w:rFonts w:ascii="Times New Roman" w:hAnsi="Times New Roman" w:cs="Times New Roman"/>
          <w:lang w:val="es-CL"/>
        </w:rPr>
        <w:t>Quilodran</w:t>
      </w:r>
      <w:proofErr w:type="spellEnd"/>
      <w:r w:rsidRPr="003813C7">
        <w:rPr>
          <w:rFonts w:ascii="Times New Roman" w:hAnsi="Times New Roman" w:cs="Times New Roman"/>
          <w:lang w:val="es-CL"/>
        </w:rPr>
        <w:t xml:space="preserve"> P. 3, Pablo Perez C.2 </w:t>
      </w:r>
      <w:r w:rsidRPr="003813C7">
        <w:rPr>
          <w:rFonts w:ascii="Times New Roman" w:hAnsi="Times New Roman" w:cs="Times New Roman"/>
          <w:lang w:val="es-CL"/>
        </w:rPr>
        <w:br/>
        <w:t xml:space="preserve">1. Residente Cirugía General, Universidad del Desarrollo – Clínica Alemana de Santiago   2. Servicio Cirugía, equipo Cirugía de Tórax, Clínica Alemana de Santiago – Universidad del Desarrollo   3. Servicio de Oncología, Clínica Alemana de Santiago – Universidad del Desarrollo </w:t>
      </w:r>
    </w:p>
    <w:p w14:paraId="13DC4279"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326. DISFAGIA LUSORIA POR ARTERIA SUBCLAVIA ABERRANTE, EN DEBUT DE TUMOR DE MEDIASTINO</w:t>
      </w:r>
      <w:r w:rsidRPr="003813C7">
        <w:rPr>
          <w:rFonts w:ascii="Times New Roman" w:hAnsi="Times New Roman" w:cs="Times New Roman"/>
          <w:lang w:val="es-CL"/>
        </w:rPr>
        <w:br/>
        <w:t xml:space="preserve">María José Muñoz U, María Nelly Muñoz U, Fernanda Urrea C, Bárbara Paredes P, Catalina Sotelo A, Cristian Muñoz S, José Miguel Barrientos V, Jenny Colmenares F, Lorena Pérez S, Marcelo Santelices B.  </w:t>
      </w:r>
      <w:r w:rsidRPr="003813C7">
        <w:rPr>
          <w:rFonts w:ascii="Times New Roman" w:hAnsi="Times New Roman" w:cs="Times New Roman"/>
          <w:lang w:val="es-CL"/>
        </w:rPr>
        <w:br/>
        <w:t>Hospital Regional De Talca, Chile. Servicio de Cirugía.</w:t>
      </w:r>
    </w:p>
    <w:p w14:paraId="5630B83B" w14:textId="5217135D" w:rsidR="00FA0905"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03EEC8D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327. BULLA GIGANTE VS NEUMOTÓRAX: REPORTE DE UN CASO </w:t>
      </w:r>
      <w:r w:rsidRPr="003813C7">
        <w:rPr>
          <w:rFonts w:ascii="Times New Roman" w:hAnsi="Times New Roman" w:cs="Times New Roman"/>
          <w:lang w:val="es-CL"/>
        </w:rPr>
        <w:br/>
        <w:t>Alfredo López P, Gabriela Sarabia S, Paz Marín M, Jairo Torres R, Verónica Hernández R</w:t>
      </w:r>
      <w:r w:rsidRPr="003813C7">
        <w:rPr>
          <w:rFonts w:ascii="Times New Roman" w:hAnsi="Times New Roman" w:cs="Times New Roman"/>
          <w:lang w:val="es-CL"/>
        </w:rPr>
        <w:br/>
        <w:t>Hospital Clínico Félix Bulnes Cerda - Universidad San Sebastián</w:t>
      </w:r>
    </w:p>
    <w:p w14:paraId="7A9BB260"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328. ABORDAJE TORACO - ABDOMINAL EN TUMORES DEL MEDIASTINO. A PROPÓSITO DE 2 CASOS</w:t>
      </w:r>
      <w:r w:rsidRPr="003813C7">
        <w:rPr>
          <w:rFonts w:ascii="Times New Roman" w:hAnsi="Times New Roman" w:cs="Times New Roman"/>
          <w:lang w:val="es-CL"/>
        </w:rPr>
        <w:br/>
        <w:t>María Valle B., Carolina Rivas F., Cristian Astorga L., Juan Cheyre F., Erwin Buckel G., Fernando Olguín H., Patricio Fernández A.</w:t>
      </w:r>
      <w:r w:rsidRPr="003813C7">
        <w:rPr>
          <w:rFonts w:ascii="Times New Roman" w:hAnsi="Times New Roman" w:cs="Times New Roman"/>
          <w:lang w:val="es-CL"/>
        </w:rPr>
        <w:br/>
        <w:t>Hospital DIPRECA</w:t>
      </w:r>
    </w:p>
    <w:p w14:paraId="4216F7A6"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329. NEUMONECTOMÍA POR METÁSTASIS DE TUMOR DE CÉLULAS GIGANTES, REPORTE DE UN CASO. </w:t>
      </w:r>
      <w:r w:rsidRPr="003813C7">
        <w:rPr>
          <w:rFonts w:ascii="Times New Roman" w:hAnsi="Times New Roman" w:cs="Times New Roman"/>
          <w:lang w:val="es-CL"/>
        </w:rPr>
        <w:br/>
        <w:t xml:space="preserve">Bárbara González E, Belén Pedraza J, Diego Barros C, Lorena Sánchez O, Francisco Jofré C, Ana </w:t>
      </w:r>
      <w:r w:rsidRPr="003813C7">
        <w:rPr>
          <w:rFonts w:ascii="Times New Roman" w:hAnsi="Times New Roman" w:cs="Times New Roman"/>
          <w:lang w:val="es-CL"/>
        </w:rPr>
        <w:lastRenderedPageBreak/>
        <w:t>Velásquez A, Virginia Linacre S, Valeria Abiuso B.</w:t>
      </w:r>
      <w:r w:rsidRPr="003813C7">
        <w:rPr>
          <w:rFonts w:ascii="Times New Roman" w:hAnsi="Times New Roman" w:cs="Times New Roman"/>
          <w:lang w:val="es-CL"/>
        </w:rPr>
        <w:br/>
        <w:t>Instituto Nacional del Tórax</w:t>
      </w:r>
    </w:p>
    <w:p w14:paraId="06276F01" w14:textId="52377AE9"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330. CIERRE DE VENTANA DE CLAGETT EN EMPIEMA POST NEUMONECTOMÍA POR NEUMONÍA NECROTIZANTE. REPORTE DE UN CASO</w:t>
      </w:r>
      <w:r w:rsidRPr="003813C7">
        <w:rPr>
          <w:rFonts w:ascii="Times New Roman" w:hAnsi="Times New Roman" w:cs="Times New Roman"/>
          <w:lang w:val="es-CL"/>
        </w:rPr>
        <w:br/>
        <w:t xml:space="preserve">Nicolle Pinto V (1), Antonia Cepeda P (2), Pablo Pérez C (3), Hugo Álvarez M (3), Diego Paredes G (3), Rubén Valenzuela M (3)  </w:t>
      </w:r>
      <w:r w:rsidRPr="003813C7">
        <w:rPr>
          <w:rFonts w:ascii="Times New Roman" w:hAnsi="Times New Roman" w:cs="Times New Roman"/>
          <w:lang w:val="es-CL"/>
        </w:rPr>
        <w:br/>
        <w:t>Hospital San Juan de Dios</w:t>
      </w:r>
    </w:p>
    <w:p w14:paraId="6B0B9C19" w14:textId="1887340A" w:rsidR="00FA0905" w:rsidRPr="003813C7" w:rsidRDefault="006C15D4" w:rsidP="00FA0905">
      <w:pPr>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1DA28B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331. CASO CLÍNICO: LESIÓN TRAUMÁTICA DE CONDUCTO TORÁCICO, UNA CONDICIÓN MÉDICA INFRECUENTE</w:t>
      </w:r>
      <w:r w:rsidRPr="003813C7">
        <w:rPr>
          <w:rFonts w:ascii="Times New Roman" w:hAnsi="Times New Roman" w:cs="Times New Roman"/>
          <w:lang w:val="es-CL"/>
        </w:rPr>
        <w:br/>
        <w:t>Ana Frausto C, Tomás Álvarez L., Jairo Aceituno R., Javiera Eterovic O., Ana Muñoz C, Javier Palominos, Jairo Torres R.</w:t>
      </w:r>
      <w:r w:rsidRPr="003813C7">
        <w:rPr>
          <w:rFonts w:ascii="Times New Roman" w:hAnsi="Times New Roman" w:cs="Times New Roman"/>
          <w:lang w:val="es-CL"/>
        </w:rPr>
        <w:br/>
        <w:t>Hospital Félix Bulnes</w:t>
      </w:r>
    </w:p>
    <w:p w14:paraId="1958ECE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332. MUCORMICOSIS PULMONAR: REPORTE DE DOS CASOS</w:t>
      </w:r>
      <w:r w:rsidRPr="003813C7">
        <w:rPr>
          <w:rFonts w:ascii="Times New Roman" w:hAnsi="Times New Roman" w:cs="Times New Roman"/>
          <w:lang w:val="es-CL"/>
        </w:rPr>
        <w:br/>
        <w:t xml:space="preserve">Alejandra Riquelme, Emilio Alarcón, Roberto González, Felipe Alarcón, Fabrizio </w:t>
      </w:r>
      <w:proofErr w:type="spellStart"/>
      <w:r w:rsidRPr="003813C7">
        <w:rPr>
          <w:rFonts w:ascii="Times New Roman" w:hAnsi="Times New Roman" w:cs="Times New Roman"/>
          <w:lang w:val="es-CL"/>
        </w:rPr>
        <w:t>Fasce</w:t>
      </w:r>
      <w:proofErr w:type="spellEnd"/>
      <w:r w:rsidRPr="003813C7">
        <w:rPr>
          <w:rFonts w:ascii="Times New Roman" w:hAnsi="Times New Roman" w:cs="Times New Roman"/>
          <w:lang w:val="es-CL"/>
        </w:rPr>
        <w:t xml:space="preserve">, Rodrigo Reyes, Enrique Seguel, </w:t>
      </w:r>
      <w:proofErr w:type="spellStart"/>
      <w:r w:rsidRPr="003813C7">
        <w:rPr>
          <w:rFonts w:ascii="Times New Roman" w:hAnsi="Times New Roman" w:cs="Times New Roman"/>
          <w:lang w:val="es-CL"/>
        </w:rPr>
        <w:t>Aleck</w:t>
      </w:r>
      <w:proofErr w:type="spellEnd"/>
      <w:r w:rsidRPr="003813C7">
        <w:rPr>
          <w:rFonts w:ascii="Times New Roman" w:hAnsi="Times New Roman" w:cs="Times New Roman"/>
          <w:lang w:val="es-CL"/>
        </w:rPr>
        <w:t xml:space="preserve"> Stockins, Loreto Spencer</w:t>
      </w:r>
      <w:r w:rsidRPr="003813C7">
        <w:rPr>
          <w:rFonts w:ascii="Times New Roman" w:hAnsi="Times New Roman" w:cs="Times New Roman"/>
          <w:lang w:val="es-CL"/>
        </w:rPr>
        <w:br/>
        <w:t xml:space="preserve">Servicio de Cirugía y Centro Cardiovascular, Hospital Clínico Regional de Concepción “Dr. Guillermo Grant Benavente”. Departamento de Cirugía, Facultad de Medicina, Universidad de Concepción. </w:t>
      </w:r>
    </w:p>
    <w:p w14:paraId="0384BCB3"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333. NEUMOTÓRAX PRIMARIOS ESPONTÁNEOS Y SU RESOLUCIÓN QUIRÚRGICA, SERIE DE CASOS LOCAL DESDE AÑO 2018 A JUNIO 2024 EN HOSPITAL LAS HIGUERAS DE TALCAHUANO. </w:t>
      </w:r>
      <w:r w:rsidRPr="003813C7">
        <w:rPr>
          <w:rFonts w:ascii="Times New Roman" w:hAnsi="Times New Roman" w:cs="Times New Roman"/>
          <w:lang w:val="es-CL"/>
        </w:rPr>
        <w:br/>
        <w:t xml:space="preserve">Bárbara Merino A (1), Catalina Retamal V (1), Maximiliano </w:t>
      </w:r>
      <w:proofErr w:type="spellStart"/>
      <w:r w:rsidRPr="003813C7">
        <w:rPr>
          <w:rFonts w:ascii="Times New Roman" w:hAnsi="Times New Roman" w:cs="Times New Roman"/>
          <w:lang w:val="es-CL"/>
        </w:rPr>
        <w:t>Malzahn</w:t>
      </w:r>
      <w:proofErr w:type="spellEnd"/>
      <w:r w:rsidRPr="003813C7">
        <w:rPr>
          <w:rFonts w:ascii="Times New Roman" w:hAnsi="Times New Roman" w:cs="Times New Roman"/>
          <w:lang w:val="es-CL"/>
        </w:rPr>
        <w:t xml:space="preserve"> B (1), Valentina Vega Q (2), Juan Peraza F (3), Oscar Ariscain J (3).</w:t>
      </w:r>
      <w:r w:rsidRPr="003813C7">
        <w:rPr>
          <w:rFonts w:ascii="Times New Roman" w:hAnsi="Times New Roman" w:cs="Times New Roman"/>
          <w:lang w:val="es-CL"/>
        </w:rPr>
        <w:br/>
        <w:t>1-Interna/o de medicina, séptimo año, Universidad de Concepción. 2-Interna de medicina, sexto año, Universidad Católica de la Santísima  Concepción. 3-Cirujano de Tórax, servicio de cirugía, Hospital las Higueras de Talcahuano</w:t>
      </w:r>
    </w:p>
    <w:p w14:paraId="1647D8A6"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334. METASTASECTOMÍA PULMONAR EN HOSPITAL EDUARDO PEREIRA: EXPERIENCIA PRELIMINAR</w:t>
      </w:r>
      <w:r w:rsidRPr="003813C7">
        <w:rPr>
          <w:rFonts w:ascii="Times New Roman" w:hAnsi="Times New Roman" w:cs="Times New Roman"/>
          <w:lang w:val="es-CL"/>
        </w:rPr>
        <w:br/>
        <w:t xml:space="preserve">José Rocabado M, Juan P Henríquez E, Daniel Mella S, Mirella </w:t>
      </w:r>
      <w:proofErr w:type="spellStart"/>
      <w:r w:rsidRPr="003813C7">
        <w:rPr>
          <w:rFonts w:ascii="Times New Roman" w:hAnsi="Times New Roman" w:cs="Times New Roman"/>
          <w:lang w:val="es-CL"/>
        </w:rPr>
        <w:t>Graffigna</w:t>
      </w:r>
      <w:proofErr w:type="spellEnd"/>
      <w:r w:rsidRPr="003813C7">
        <w:rPr>
          <w:rFonts w:ascii="Times New Roman" w:hAnsi="Times New Roman" w:cs="Times New Roman"/>
          <w:lang w:val="es-CL"/>
        </w:rPr>
        <w:t xml:space="preserve"> P, Cristian González C</w:t>
      </w:r>
      <w:r w:rsidRPr="003813C7">
        <w:rPr>
          <w:rFonts w:ascii="Times New Roman" w:hAnsi="Times New Roman" w:cs="Times New Roman"/>
          <w:lang w:val="es-CL"/>
        </w:rPr>
        <w:br/>
        <w:t>Hospital Eduardo Pereira, Valparaíso</w:t>
      </w:r>
    </w:p>
    <w:p w14:paraId="17859561" w14:textId="67454899" w:rsidR="00547978" w:rsidRDefault="00547978" w:rsidP="00547978">
      <w:pPr>
        <w:jc w:val="center"/>
        <w:rPr>
          <w:rFonts w:ascii="Times New Roman" w:hAnsi="Times New Roman" w:cs="Times New Roman"/>
          <w:b/>
          <w:bCs/>
          <w:color w:val="00B050"/>
          <w:sz w:val="40"/>
          <w:szCs w:val="40"/>
          <w:u w:val="single"/>
          <w:lang w:val="es-CL"/>
        </w:rPr>
      </w:pPr>
      <w:r>
        <w:rPr>
          <w:rFonts w:ascii="Times New Roman" w:hAnsi="Times New Roman" w:cs="Times New Roman"/>
          <w:b/>
          <w:bCs/>
          <w:color w:val="00B050"/>
          <w:sz w:val="40"/>
          <w:szCs w:val="40"/>
          <w:u w:val="single"/>
          <w:lang w:val="es-CL"/>
        </w:rPr>
        <w:t>15. VASCULAR</w:t>
      </w:r>
    </w:p>
    <w:p w14:paraId="7AC0685A" w14:textId="77777777" w:rsidR="00547978" w:rsidRDefault="00547978" w:rsidP="00547978">
      <w:pPr>
        <w:spacing w:after="0"/>
        <w:rPr>
          <w:rFonts w:ascii="Times New Roman" w:hAnsi="Times New Roman" w:cs="Times New Roman"/>
          <w:lang w:val="es-CL"/>
        </w:rPr>
      </w:pPr>
    </w:p>
    <w:p w14:paraId="427034CA" w14:textId="77777777" w:rsidR="00547978" w:rsidRPr="009D57EE" w:rsidRDefault="00547978" w:rsidP="00547978">
      <w:pPr>
        <w:spacing w:after="0"/>
        <w:rPr>
          <w:rFonts w:ascii="Times New Roman" w:hAnsi="Times New Roman" w:cs="Times New Roman"/>
          <w:sz w:val="24"/>
          <w:szCs w:val="24"/>
          <w:lang w:val="es-CL"/>
        </w:rPr>
      </w:pPr>
      <w:r w:rsidRPr="00BD103B">
        <w:rPr>
          <w:rFonts w:ascii="Times New Roman" w:hAnsi="Times New Roman" w:cs="Times New Roman"/>
          <w:sz w:val="24"/>
          <w:szCs w:val="24"/>
          <w:highlight w:val="green"/>
          <w:lang w:val="es-CL"/>
        </w:rPr>
        <w:t xml:space="preserve">Comentador: Dr. </w:t>
      </w:r>
    </w:p>
    <w:p w14:paraId="7CCDD0BE"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335. TROMBOSIS AORTO-ILÍACA SUBAGUDA CONCOMITANTE EN PANCREATITIS AGUDA NECROTIZANTE. TRATAMIENTO ENDOVASCULAR GUIADO POR ULTRASONIDO INTRAVASCULAR.</w:t>
      </w:r>
      <w:r w:rsidRPr="003813C7">
        <w:rPr>
          <w:rFonts w:ascii="Times New Roman" w:hAnsi="Times New Roman" w:cs="Times New Roman"/>
          <w:lang w:val="es-CL"/>
        </w:rPr>
        <w:br/>
        <w:t>Maite Rojas M., Javier Meneses P., Lucas Líbano B., Tomas Quezada A., Paulo Cassis C., Diego Soto V.</w:t>
      </w:r>
      <w:r w:rsidRPr="003813C7">
        <w:rPr>
          <w:rFonts w:ascii="Times New Roman" w:hAnsi="Times New Roman" w:cs="Times New Roman"/>
          <w:lang w:val="es-CL"/>
        </w:rPr>
        <w:br/>
        <w:t xml:space="preserve">Cirugía Vascular. Hospital Sótero del Río. </w:t>
      </w:r>
    </w:p>
    <w:p w14:paraId="7ECE0D4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336. EMBOLIZACIÓN SELECTIVA DE ANEURISMAS BRONQUIALES EN PACIENTE CON ESCLEROSIS SISTÉMICA, UN REPORTE DE CASO.</w:t>
      </w:r>
      <w:r w:rsidRPr="003813C7">
        <w:rPr>
          <w:rFonts w:ascii="Times New Roman" w:hAnsi="Times New Roman" w:cs="Times New Roman"/>
          <w:lang w:val="es-CL"/>
        </w:rPr>
        <w:br/>
      </w:r>
      <w:proofErr w:type="spellStart"/>
      <w:r w:rsidRPr="003813C7">
        <w:rPr>
          <w:rFonts w:ascii="Times New Roman" w:hAnsi="Times New Roman" w:cs="Times New Roman"/>
          <w:lang w:val="es-CL"/>
        </w:rPr>
        <w:t>Andrés</w:t>
      </w:r>
      <w:proofErr w:type="spellEnd"/>
      <w:r w:rsidRPr="003813C7">
        <w:rPr>
          <w:rFonts w:ascii="Times New Roman" w:hAnsi="Times New Roman" w:cs="Times New Roman"/>
          <w:lang w:val="es-CL"/>
        </w:rPr>
        <w:t xml:space="preserve"> Jalil M. (1), Carlo </w:t>
      </w:r>
      <w:proofErr w:type="spellStart"/>
      <w:r w:rsidRPr="003813C7">
        <w:rPr>
          <w:rFonts w:ascii="Times New Roman" w:hAnsi="Times New Roman" w:cs="Times New Roman"/>
          <w:lang w:val="es-CL"/>
        </w:rPr>
        <w:t>Zúñiga</w:t>
      </w:r>
      <w:proofErr w:type="spellEnd"/>
      <w:r w:rsidRPr="003813C7">
        <w:rPr>
          <w:rFonts w:ascii="Times New Roman" w:hAnsi="Times New Roman" w:cs="Times New Roman"/>
          <w:lang w:val="es-CL"/>
        </w:rPr>
        <w:t xml:space="preserve"> G. (2), Francisco Vargas S (3).</w:t>
      </w:r>
      <w:r w:rsidRPr="003813C7">
        <w:rPr>
          <w:rFonts w:ascii="Times New Roman" w:hAnsi="Times New Roman" w:cs="Times New Roman"/>
          <w:lang w:val="es-CL"/>
        </w:rPr>
        <w:br/>
        <w:t xml:space="preserve">(1) Residente de </w:t>
      </w:r>
      <w:proofErr w:type="spellStart"/>
      <w:r w:rsidRPr="003813C7">
        <w:rPr>
          <w:rFonts w:ascii="Times New Roman" w:hAnsi="Times New Roman" w:cs="Times New Roman"/>
          <w:lang w:val="es-CL"/>
        </w:rPr>
        <w:t>cirugía</w:t>
      </w:r>
      <w:proofErr w:type="spellEnd"/>
      <w:r w:rsidRPr="003813C7">
        <w:rPr>
          <w:rFonts w:ascii="Times New Roman" w:hAnsi="Times New Roman" w:cs="Times New Roman"/>
          <w:lang w:val="es-CL"/>
        </w:rPr>
        <w:t xml:space="preserve"> general. Universidad de </w:t>
      </w:r>
      <w:proofErr w:type="spellStart"/>
      <w:r w:rsidRPr="003813C7">
        <w:rPr>
          <w:rFonts w:ascii="Times New Roman" w:hAnsi="Times New Roman" w:cs="Times New Roman"/>
          <w:lang w:val="es-CL"/>
        </w:rPr>
        <w:t>Valparaíso</w:t>
      </w:r>
      <w:proofErr w:type="spellEnd"/>
      <w:r w:rsidRPr="003813C7">
        <w:rPr>
          <w:rFonts w:ascii="Times New Roman" w:hAnsi="Times New Roman" w:cs="Times New Roman"/>
          <w:lang w:val="es-CL"/>
        </w:rPr>
        <w:t xml:space="preserve">, (2) Cirujano Vascular y Endovascular. Servicio de </w:t>
      </w:r>
      <w:proofErr w:type="spellStart"/>
      <w:r w:rsidRPr="003813C7">
        <w:rPr>
          <w:rFonts w:ascii="Times New Roman" w:hAnsi="Times New Roman" w:cs="Times New Roman"/>
          <w:lang w:val="es-CL"/>
        </w:rPr>
        <w:t>cirugía</w:t>
      </w:r>
      <w:proofErr w:type="spellEnd"/>
      <w:r w:rsidRPr="003813C7">
        <w:rPr>
          <w:rFonts w:ascii="Times New Roman" w:hAnsi="Times New Roman" w:cs="Times New Roman"/>
          <w:lang w:val="es-CL"/>
        </w:rPr>
        <w:t xml:space="preserve"> adultos, Hospital Dr. Gustavo Fricke. Departamento de </w:t>
      </w:r>
      <w:proofErr w:type="spellStart"/>
      <w:r w:rsidRPr="003813C7">
        <w:rPr>
          <w:rFonts w:ascii="Times New Roman" w:hAnsi="Times New Roman" w:cs="Times New Roman"/>
          <w:lang w:val="es-CL"/>
        </w:rPr>
        <w:t>cirugía</w:t>
      </w:r>
      <w:proofErr w:type="spellEnd"/>
      <w:r w:rsidRPr="003813C7">
        <w:rPr>
          <w:rFonts w:ascii="Times New Roman" w:hAnsi="Times New Roman" w:cs="Times New Roman"/>
          <w:lang w:val="es-CL"/>
        </w:rPr>
        <w:t xml:space="preserve">. Universidad de </w:t>
      </w:r>
      <w:proofErr w:type="spellStart"/>
      <w:r w:rsidRPr="003813C7">
        <w:rPr>
          <w:rFonts w:ascii="Times New Roman" w:hAnsi="Times New Roman" w:cs="Times New Roman"/>
          <w:lang w:val="es-CL"/>
        </w:rPr>
        <w:t>Valparaíso</w:t>
      </w:r>
      <w:proofErr w:type="spellEnd"/>
      <w:r w:rsidRPr="003813C7">
        <w:rPr>
          <w:rFonts w:ascii="Times New Roman" w:hAnsi="Times New Roman" w:cs="Times New Roman"/>
          <w:lang w:val="es-CL"/>
        </w:rPr>
        <w:t>, (3) Cirujano Vascular y Endovascular. Instituto vascular de Santiago.</w:t>
      </w:r>
    </w:p>
    <w:p w14:paraId="41E000D5"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337. TRATAMIENTO ENDOVASCULAR DE FISTULA AORTO CAVA SECUNDARIA A ANEURISMA AORTO ILIACO. CASO CLÍNICO Y REVISIÓN DE LA LITERATURA. </w:t>
      </w:r>
      <w:r w:rsidRPr="003813C7">
        <w:rPr>
          <w:rFonts w:ascii="Times New Roman" w:hAnsi="Times New Roman" w:cs="Times New Roman"/>
          <w:lang w:val="es-CL"/>
        </w:rPr>
        <w:br/>
        <w:t>Carlo Zúñiga G., Pamela Contreras C., Michelle Marchesini B., Carla Morelli L., Gustavo Gárate G.</w:t>
      </w:r>
      <w:r w:rsidRPr="003813C7">
        <w:rPr>
          <w:rFonts w:ascii="Times New Roman" w:hAnsi="Times New Roman" w:cs="Times New Roman"/>
          <w:lang w:val="es-CL"/>
        </w:rPr>
        <w:br/>
        <w:t xml:space="preserve">Hospital Dr. Gustavo Fricke </w:t>
      </w:r>
    </w:p>
    <w:p w14:paraId="2BC6B329" w14:textId="66A2A797" w:rsidR="007315D8"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498CD374"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338. SÍNDROME AÓRTICO AGUDO, EXPERIENCIA QUIRÚRGICA DE LOS ÚLTIMOS 5 AÑOS EN HOSPITAL SÓTERO DEL RÍO</w:t>
      </w:r>
      <w:r w:rsidRPr="003813C7">
        <w:rPr>
          <w:rFonts w:ascii="Times New Roman" w:hAnsi="Times New Roman" w:cs="Times New Roman"/>
          <w:lang w:val="es-CL"/>
        </w:rPr>
        <w:br/>
        <w:t xml:space="preserve">Veronica Hamilton M, Cristian Marin O, Camila Olivares R, Sebastián Seitz O, Gabriel Seguel S, </w:t>
      </w:r>
      <w:r w:rsidRPr="003813C7">
        <w:rPr>
          <w:rFonts w:ascii="Times New Roman" w:hAnsi="Times New Roman" w:cs="Times New Roman"/>
          <w:lang w:val="es-CL"/>
        </w:rPr>
        <w:lastRenderedPageBreak/>
        <w:t xml:space="preserve">Sebastián Von </w:t>
      </w:r>
      <w:proofErr w:type="spellStart"/>
      <w:r w:rsidRPr="003813C7">
        <w:rPr>
          <w:rFonts w:ascii="Times New Roman" w:hAnsi="Times New Roman" w:cs="Times New Roman"/>
          <w:lang w:val="es-CL"/>
        </w:rPr>
        <w:t>Muhlenbrock</w:t>
      </w:r>
      <w:proofErr w:type="spellEnd"/>
      <w:r w:rsidRPr="003813C7">
        <w:rPr>
          <w:rFonts w:ascii="Times New Roman" w:hAnsi="Times New Roman" w:cs="Times New Roman"/>
          <w:lang w:val="es-CL"/>
        </w:rPr>
        <w:t xml:space="preserve"> H, Diego Soto V, Camila Hevia S., Melissa Pavez K, Gabriel Cassorla J.</w:t>
      </w:r>
      <w:r w:rsidRPr="003813C7">
        <w:rPr>
          <w:rFonts w:ascii="Times New Roman" w:hAnsi="Times New Roman" w:cs="Times New Roman"/>
          <w:lang w:val="es-CL"/>
        </w:rPr>
        <w:br/>
        <w:t>Hospital Sótero del Río</w:t>
      </w:r>
    </w:p>
    <w:p w14:paraId="3A98EE72"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339. DUPLICACIÓN Y TROMBOSIS DE VENA CAVA INFERIOR: REPORTE DE UN CASO Y ALTERNATIVAS DE TRATAMIENTO.</w:t>
      </w:r>
      <w:r w:rsidRPr="003813C7">
        <w:rPr>
          <w:rFonts w:ascii="Times New Roman" w:hAnsi="Times New Roman" w:cs="Times New Roman"/>
          <w:lang w:val="es-CL"/>
        </w:rPr>
        <w:br/>
        <w:t>Sebastian Uribe V, Heriberto Mancilla C, Juan Carlos De la Maza C, Alejandro Fierro H</w:t>
      </w:r>
      <w:r w:rsidRPr="003813C7">
        <w:rPr>
          <w:rFonts w:ascii="Times New Roman" w:hAnsi="Times New Roman" w:cs="Times New Roman"/>
          <w:lang w:val="es-CL"/>
        </w:rPr>
        <w:br/>
        <w:t>Servicio de Cirugía, Hospital Clínico de la Fuerza Aérea de Chile.</w:t>
      </w:r>
    </w:p>
    <w:p w14:paraId="18005512"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340. ANEURISMAS DE LA AORTA ABDOMINAL ROTO: UNA SERIE DE CASOS EN HOSPITAL SÓTERO DEL RÍO</w:t>
      </w:r>
      <w:r w:rsidRPr="003813C7">
        <w:rPr>
          <w:rFonts w:ascii="Times New Roman" w:hAnsi="Times New Roman" w:cs="Times New Roman"/>
          <w:lang w:val="es-CL"/>
        </w:rPr>
        <w:br/>
        <w:t xml:space="preserve">Camila Olivares R., Verónica Hamilton M., Cristian Marín O., Gabriel Seguel S., </w:t>
      </w:r>
      <w:proofErr w:type="spellStart"/>
      <w:r w:rsidRPr="003813C7">
        <w:rPr>
          <w:rFonts w:ascii="Times New Roman" w:hAnsi="Times New Roman" w:cs="Times New Roman"/>
          <w:lang w:val="es-CL"/>
        </w:rPr>
        <w:t>Sebastían</w:t>
      </w:r>
      <w:proofErr w:type="spellEnd"/>
      <w:r w:rsidRPr="003813C7">
        <w:rPr>
          <w:rFonts w:ascii="Times New Roman" w:hAnsi="Times New Roman" w:cs="Times New Roman"/>
          <w:lang w:val="es-CL"/>
        </w:rPr>
        <w:t xml:space="preserve"> Von </w:t>
      </w:r>
      <w:proofErr w:type="spellStart"/>
      <w:r w:rsidRPr="003813C7">
        <w:rPr>
          <w:rFonts w:ascii="Times New Roman" w:hAnsi="Times New Roman" w:cs="Times New Roman"/>
          <w:lang w:val="es-CL"/>
        </w:rPr>
        <w:t>Muhlenbrock</w:t>
      </w:r>
      <w:proofErr w:type="spellEnd"/>
      <w:r w:rsidRPr="003813C7">
        <w:rPr>
          <w:rFonts w:ascii="Times New Roman" w:hAnsi="Times New Roman" w:cs="Times New Roman"/>
          <w:lang w:val="es-CL"/>
        </w:rPr>
        <w:t>., Diego Soto V., Camila Hevia S., Melissa Pavez K., Gabriel Cassorla J.</w:t>
      </w:r>
      <w:r w:rsidRPr="003813C7">
        <w:rPr>
          <w:rFonts w:ascii="Times New Roman" w:hAnsi="Times New Roman" w:cs="Times New Roman"/>
          <w:lang w:val="es-CL"/>
        </w:rPr>
        <w:br/>
        <w:t>Hospital Dr. Sótero del Río</w:t>
      </w:r>
    </w:p>
    <w:p w14:paraId="5FCC5C3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341. TRATAMIENTO ENDOVASCULAR DE ANEURISMA MICÓTICO EN PACIENTES DE ALTO RIESGO. PRESENTACIÓN DE 2 CASOS CLÍNICOS</w:t>
      </w:r>
      <w:r w:rsidRPr="003813C7">
        <w:rPr>
          <w:rFonts w:ascii="Times New Roman" w:hAnsi="Times New Roman" w:cs="Times New Roman"/>
          <w:lang w:val="es-CL"/>
        </w:rPr>
        <w:br/>
        <w:t xml:space="preserve">Sandra Osorio V.; Diego Ardiles L.; Cristóbal </w:t>
      </w:r>
      <w:proofErr w:type="spellStart"/>
      <w:r w:rsidRPr="003813C7">
        <w:rPr>
          <w:rFonts w:ascii="Times New Roman" w:hAnsi="Times New Roman" w:cs="Times New Roman"/>
          <w:lang w:val="es-CL"/>
        </w:rPr>
        <w:t>Orrellana</w:t>
      </w:r>
      <w:proofErr w:type="spellEnd"/>
      <w:r w:rsidRPr="003813C7">
        <w:rPr>
          <w:rFonts w:ascii="Times New Roman" w:hAnsi="Times New Roman" w:cs="Times New Roman"/>
          <w:lang w:val="es-CL"/>
        </w:rPr>
        <w:t xml:space="preserve"> G.; Franklin González L.; Emilio </w:t>
      </w:r>
      <w:proofErr w:type="spellStart"/>
      <w:r w:rsidRPr="003813C7">
        <w:rPr>
          <w:rFonts w:ascii="Times New Roman" w:hAnsi="Times New Roman" w:cs="Times New Roman"/>
          <w:lang w:val="es-CL"/>
        </w:rPr>
        <w:t>Hernánez</w:t>
      </w:r>
      <w:proofErr w:type="spellEnd"/>
      <w:r w:rsidRPr="003813C7">
        <w:rPr>
          <w:rFonts w:ascii="Times New Roman" w:hAnsi="Times New Roman" w:cs="Times New Roman"/>
          <w:lang w:val="es-CL"/>
        </w:rPr>
        <w:t xml:space="preserve"> T.; Malao Raffo R.; Raimundo Vergara G.; José Herrera V</w:t>
      </w:r>
      <w:r w:rsidRPr="003813C7">
        <w:rPr>
          <w:rFonts w:ascii="Times New Roman" w:hAnsi="Times New Roman" w:cs="Times New Roman"/>
          <w:lang w:val="es-CL"/>
        </w:rPr>
        <w:br/>
        <w:t>Hospital San José</w:t>
      </w:r>
    </w:p>
    <w:p w14:paraId="7315BACB" w14:textId="00DBDBAF" w:rsidR="007315D8" w:rsidRPr="003813C7" w:rsidRDefault="006C15D4" w:rsidP="0054797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3DFAB187" w14:textId="77777777" w:rsidR="003E6EA7" w:rsidRPr="003813C7" w:rsidRDefault="00877260" w:rsidP="00547978">
      <w:pPr>
        <w:spacing w:after="0"/>
        <w:rPr>
          <w:rFonts w:ascii="Times New Roman" w:hAnsi="Times New Roman" w:cs="Times New Roman"/>
          <w:lang w:val="es-CL"/>
        </w:rPr>
      </w:pPr>
      <w:r w:rsidRPr="003813C7">
        <w:rPr>
          <w:rFonts w:ascii="Times New Roman" w:hAnsi="Times New Roman" w:cs="Times New Roman"/>
          <w:lang w:val="es-CL"/>
        </w:rPr>
        <w:t>342. TROMBOSIS VENOSA PROFUNDA PROXIMAL ASOCIADA A SÍNDROME DE MAY THURNER: MANEJO INNOVADOR DE UN CASO EN EL HOSPITAL DR. EDUARDO PEREIRA, VALPARAÍSO CHILE</w:t>
      </w:r>
      <w:r w:rsidRPr="003813C7">
        <w:rPr>
          <w:rFonts w:ascii="Times New Roman" w:hAnsi="Times New Roman" w:cs="Times New Roman"/>
          <w:lang w:val="es-CL"/>
        </w:rPr>
        <w:br/>
        <w:t>Pedro Triviño R, José Farías G, Úrsula Figueroa F, Gregory Córdova A, Luis Hernández M, Carlos Negrete E, Johan Llanos M, Verónica Basoalto F, Felipe Farías G.</w:t>
      </w:r>
      <w:r w:rsidRPr="003813C7">
        <w:rPr>
          <w:rFonts w:ascii="Times New Roman" w:hAnsi="Times New Roman" w:cs="Times New Roman"/>
          <w:lang w:val="es-CL"/>
        </w:rPr>
        <w:br/>
        <w:t>Hospital Dr. Eduardo Pereira</w:t>
      </w:r>
    </w:p>
    <w:p w14:paraId="4C921A77" w14:textId="77777777" w:rsidR="00B91D58" w:rsidRPr="00B91D58" w:rsidRDefault="00B91D58">
      <w:pPr>
        <w:rPr>
          <w:rFonts w:ascii="Times New Roman" w:hAnsi="Times New Roman" w:cs="Times New Roman"/>
          <w:sz w:val="16"/>
          <w:szCs w:val="16"/>
          <w:lang w:val="es-CL"/>
        </w:rPr>
      </w:pPr>
    </w:p>
    <w:p w14:paraId="55795212" w14:textId="6B919F1D"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343. DESAFÍOS Y ÉXITO EN MANEJO DE ISQUEMIA AGUDA DE EXTREMIDAD SUPERIOR: A PROPÓSITO DE UN CASO</w:t>
      </w:r>
      <w:r w:rsidRPr="003813C7">
        <w:rPr>
          <w:rFonts w:ascii="Times New Roman" w:hAnsi="Times New Roman" w:cs="Times New Roman"/>
          <w:lang w:val="es-CL"/>
        </w:rPr>
        <w:br/>
        <w:t xml:space="preserve">Luna Elgueta, Carla Muñoz, Marlene Carrasco, Camila Venegas, Dra. Javiera </w:t>
      </w:r>
      <w:proofErr w:type="spellStart"/>
      <w:r w:rsidRPr="003813C7">
        <w:rPr>
          <w:rFonts w:ascii="Times New Roman" w:hAnsi="Times New Roman" w:cs="Times New Roman"/>
          <w:lang w:val="es-CL"/>
        </w:rPr>
        <w:t>Arros</w:t>
      </w:r>
      <w:proofErr w:type="spellEnd"/>
      <w:r w:rsidRPr="003813C7">
        <w:rPr>
          <w:rFonts w:ascii="Times New Roman" w:hAnsi="Times New Roman" w:cs="Times New Roman"/>
          <w:lang w:val="es-CL"/>
        </w:rPr>
        <w:br/>
        <w:t>Hospital Dr. Franco Ravera Zunino, Rancagua</w:t>
      </w:r>
    </w:p>
    <w:p w14:paraId="2A4E6810"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344. ABORDAJE DE TRAUMA VASCULAR ARTERIAL EN SERVICIO DE URGENCIA DE HOSPITAL BASE VALDIVIA AÑOS 2020 - 2022.</w:t>
      </w:r>
      <w:r w:rsidRPr="003813C7">
        <w:rPr>
          <w:rFonts w:ascii="Times New Roman" w:hAnsi="Times New Roman" w:cs="Times New Roman"/>
          <w:lang w:val="es-CL"/>
        </w:rPr>
        <w:br/>
        <w:t>Silvana Bustos A, Daniela Leporati J, Cristian Jara D.</w:t>
      </w:r>
      <w:r w:rsidRPr="003813C7">
        <w:rPr>
          <w:rFonts w:ascii="Times New Roman" w:hAnsi="Times New Roman" w:cs="Times New Roman"/>
          <w:lang w:val="es-CL"/>
        </w:rPr>
        <w:br/>
        <w:t>Instituto de Cirugía, Universidad Austral de Chile.</w:t>
      </w:r>
    </w:p>
    <w:p w14:paraId="1CFAFA64" w14:textId="77777777" w:rsidR="003E6EA7" w:rsidRDefault="00877260">
      <w:pPr>
        <w:rPr>
          <w:rFonts w:ascii="Times New Roman" w:hAnsi="Times New Roman" w:cs="Times New Roman"/>
          <w:lang w:val="es-CL"/>
        </w:rPr>
      </w:pPr>
      <w:r w:rsidRPr="003813C7">
        <w:rPr>
          <w:rFonts w:ascii="Times New Roman" w:hAnsi="Times New Roman" w:cs="Times New Roman"/>
          <w:lang w:val="es-CL"/>
        </w:rPr>
        <w:t xml:space="preserve">345. TRAUMA PENETRANTE DE ARCO AÓRTICO: MANEJO ENDOVASCULAR CON ENDOPRÓTESIS Y </w:t>
      </w:r>
      <w:proofErr w:type="gramStart"/>
      <w:r w:rsidRPr="003813C7">
        <w:rPr>
          <w:rFonts w:ascii="Times New Roman" w:hAnsi="Times New Roman" w:cs="Times New Roman"/>
          <w:lang w:val="es-CL"/>
        </w:rPr>
        <w:t>BYPASS</w:t>
      </w:r>
      <w:proofErr w:type="gramEnd"/>
      <w:r w:rsidRPr="003813C7">
        <w:rPr>
          <w:rFonts w:ascii="Times New Roman" w:hAnsi="Times New Roman" w:cs="Times New Roman"/>
          <w:lang w:val="es-CL"/>
        </w:rPr>
        <w:t xml:space="preserve"> CARÓTIDO-CAROTÍDEO, REPORTE DE CASO.</w:t>
      </w:r>
      <w:r w:rsidRPr="003813C7">
        <w:rPr>
          <w:rFonts w:ascii="Times New Roman" w:hAnsi="Times New Roman" w:cs="Times New Roman"/>
          <w:lang w:val="es-CL"/>
        </w:rPr>
        <w:br/>
        <w:t>Sofía Hernández G.; Jorge Widerström I.; Cristian Zárate B.; Cristian Jara D.</w:t>
      </w:r>
      <w:r w:rsidRPr="003813C7">
        <w:rPr>
          <w:rFonts w:ascii="Times New Roman" w:hAnsi="Times New Roman" w:cs="Times New Roman"/>
          <w:lang w:val="es-CL"/>
        </w:rPr>
        <w:br/>
        <w:t>Hospital Base Valdivia, Servicio de Cirugía. Universidad Austral de Chile.</w:t>
      </w:r>
    </w:p>
    <w:p w14:paraId="0EF15102" w14:textId="77777777" w:rsidR="00B91D58" w:rsidRPr="003813C7" w:rsidRDefault="00B91D58" w:rsidP="00B91D5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63649A3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346. PSEUDOANEURISMA DE LA ARTERIA EPIGÁSTRICA SUPERFICIAL IZQUIERDA POSTERIOR A INSTALACIÓN DE CATÉTER VENOSO CENTRAL FEMORAL, REPORTE DE UN CASO.</w:t>
      </w:r>
      <w:r w:rsidRPr="003813C7">
        <w:rPr>
          <w:rFonts w:ascii="Times New Roman" w:hAnsi="Times New Roman" w:cs="Times New Roman"/>
          <w:lang w:val="es-CL"/>
        </w:rPr>
        <w:br/>
        <w:t xml:space="preserve"> Tiare Cordero V, Michelle Marchesini B, Gustavo Gárate G, Gerson Pérez F, Luz Nava M, </w:t>
      </w:r>
      <w:proofErr w:type="spellStart"/>
      <w:r w:rsidRPr="003813C7">
        <w:rPr>
          <w:rFonts w:ascii="Times New Roman" w:hAnsi="Times New Roman" w:cs="Times New Roman"/>
          <w:lang w:val="es-CL"/>
        </w:rPr>
        <w:t>Vinzenz</w:t>
      </w:r>
      <w:proofErr w:type="spellEnd"/>
      <w:r w:rsidRPr="003813C7">
        <w:rPr>
          <w:rFonts w:ascii="Times New Roman" w:hAnsi="Times New Roman" w:cs="Times New Roman"/>
          <w:lang w:val="es-CL"/>
        </w:rPr>
        <w:t xml:space="preserve"> Córdova de H.</w:t>
      </w:r>
      <w:r w:rsidRPr="003813C7">
        <w:rPr>
          <w:rFonts w:ascii="Times New Roman" w:hAnsi="Times New Roman" w:cs="Times New Roman"/>
          <w:lang w:val="es-CL"/>
        </w:rPr>
        <w:br/>
        <w:t>Servicio de cirugía, Hospital Dr. Gustavo Fricke</w:t>
      </w:r>
    </w:p>
    <w:p w14:paraId="257DA359"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347. USO PIONERO DE PRÓTESIS DE PERICARDIO OVINO EN TRAUMA POR ARMA DE FUEGO</w:t>
      </w:r>
      <w:r w:rsidRPr="003813C7">
        <w:rPr>
          <w:rFonts w:ascii="Times New Roman" w:hAnsi="Times New Roman" w:cs="Times New Roman"/>
          <w:lang w:val="es-CL"/>
        </w:rPr>
        <w:br/>
        <w:t>Sandra Osorio V., Cristóbal Orellana G.,  Camila Concha P., Marcela Orellana T., Franklin Gonzalez L., Raimundo Vergara G., Malao Raffo R., Jose Herrera V.</w:t>
      </w:r>
      <w:r w:rsidRPr="003813C7">
        <w:rPr>
          <w:rFonts w:ascii="Times New Roman" w:hAnsi="Times New Roman" w:cs="Times New Roman"/>
          <w:lang w:val="es-CL"/>
        </w:rPr>
        <w:br/>
        <w:t xml:space="preserve">Hospital San José. Universidad de los Andes. </w:t>
      </w:r>
    </w:p>
    <w:p w14:paraId="5FF065F8"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348. TRATAMIENTO ENDOVASCULAR DE TRAUMA PENETRANTE DE AORTA TORÁCICA</w:t>
      </w:r>
      <w:r w:rsidRPr="003813C7">
        <w:rPr>
          <w:rFonts w:ascii="Times New Roman" w:hAnsi="Times New Roman" w:cs="Times New Roman"/>
          <w:lang w:val="es-CL"/>
        </w:rPr>
        <w:br/>
        <w:t xml:space="preserve">Carlo Zúñiga G., Michelle Marchesini B., Carla Morelli L., Gustavo Gárate G. </w:t>
      </w:r>
      <w:r w:rsidRPr="003813C7">
        <w:rPr>
          <w:rFonts w:ascii="Times New Roman" w:hAnsi="Times New Roman" w:cs="Times New Roman"/>
          <w:lang w:val="es-CL"/>
        </w:rPr>
        <w:br/>
      </w:r>
      <w:proofErr w:type="spellStart"/>
      <w:r w:rsidRPr="003813C7">
        <w:rPr>
          <w:rFonts w:ascii="Times New Roman" w:hAnsi="Times New Roman" w:cs="Times New Roman"/>
          <w:lang w:val="es-CL"/>
        </w:rPr>
        <w:t>HOSpital</w:t>
      </w:r>
      <w:proofErr w:type="spellEnd"/>
      <w:r w:rsidRPr="003813C7">
        <w:rPr>
          <w:rFonts w:ascii="Times New Roman" w:hAnsi="Times New Roman" w:cs="Times New Roman"/>
          <w:lang w:val="es-CL"/>
        </w:rPr>
        <w:t xml:space="preserve"> Dr. Gustavo Fricke, Viña Del Mar</w:t>
      </w:r>
    </w:p>
    <w:p w14:paraId="2484D6BA" w14:textId="77777777" w:rsidR="003E6EA7" w:rsidRDefault="00877260">
      <w:pPr>
        <w:rPr>
          <w:rFonts w:ascii="Times New Roman" w:hAnsi="Times New Roman" w:cs="Times New Roman"/>
          <w:lang w:val="es-CL"/>
        </w:rPr>
      </w:pPr>
      <w:r w:rsidRPr="003813C7">
        <w:rPr>
          <w:rFonts w:ascii="Times New Roman" w:hAnsi="Times New Roman" w:cs="Times New Roman"/>
          <w:lang w:val="es-CL"/>
        </w:rPr>
        <w:t xml:space="preserve">349. ANEURISMA DE AORTA TORÁCICA EN MUJERES JOVENES </w:t>
      </w:r>
      <w:r w:rsidRPr="003813C7">
        <w:rPr>
          <w:rFonts w:ascii="Times New Roman" w:hAnsi="Times New Roman" w:cs="Times New Roman"/>
          <w:lang w:val="es-CL"/>
        </w:rPr>
        <w:br/>
        <w:t xml:space="preserve">Carlo Zúñiga G., Alejandro </w:t>
      </w:r>
      <w:proofErr w:type="spellStart"/>
      <w:r w:rsidRPr="003813C7">
        <w:rPr>
          <w:rFonts w:ascii="Times New Roman" w:hAnsi="Times New Roman" w:cs="Times New Roman"/>
          <w:lang w:val="es-CL"/>
        </w:rPr>
        <w:t>Kotlik</w:t>
      </w:r>
      <w:proofErr w:type="spellEnd"/>
      <w:r w:rsidRPr="003813C7">
        <w:rPr>
          <w:rFonts w:ascii="Times New Roman" w:hAnsi="Times New Roman" w:cs="Times New Roman"/>
          <w:lang w:val="es-CL"/>
        </w:rPr>
        <w:t xml:space="preserve"> A., Michelle Marchesini B., Carla Morelli L., Gustavo Gárate G. </w:t>
      </w:r>
      <w:r w:rsidRPr="003813C7">
        <w:rPr>
          <w:rFonts w:ascii="Times New Roman" w:hAnsi="Times New Roman" w:cs="Times New Roman"/>
          <w:lang w:val="es-CL"/>
        </w:rPr>
        <w:br/>
        <w:t>Hospital Dr. Gustavo Fricke, Viña Del Mar</w:t>
      </w:r>
    </w:p>
    <w:p w14:paraId="68B3B87F" w14:textId="77777777" w:rsidR="00B91D58" w:rsidRPr="003813C7" w:rsidRDefault="00B91D58" w:rsidP="00B91D58">
      <w:pPr>
        <w:spacing w:after="0"/>
        <w:rPr>
          <w:rFonts w:ascii="Times New Roman" w:hAnsi="Times New Roman" w:cs="Times New Roman"/>
          <w:lang w:val="es-CL"/>
        </w:rPr>
      </w:pPr>
      <w:r w:rsidRPr="003813C7">
        <w:rPr>
          <w:rFonts w:ascii="Times New Roman" w:hAnsi="Times New Roman" w:cs="Times New Roman"/>
          <w:highlight w:val="green"/>
          <w:lang w:val="es-CL"/>
        </w:rPr>
        <w:lastRenderedPageBreak/>
        <w:t xml:space="preserve">Comentador: Dr. </w:t>
      </w:r>
    </w:p>
    <w:p w14:paraId="172E6C2C"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350. PSEUDOANEURISMA DE LA ARTERIA HEPÁTICA. UNA INFRECUENTE COMPLICACIÓN POST COLECISTECTOMÍA.</w:t>
      </w:r>
      <w:r w:rsidRPr="003813C7">
        <w:rPr>
          <w:rFonts w:ascii="Times New Roman" w:hAnsi="Times New Roman" w:cs="Times New Roman"/>
          <w:lang w:val="es-CL"/>
        </w:rPr>
        <w:br/>
        <w:t>Claudio Robledo P, Fernando Velásquez U, Cristóbal Larraín T, Francisco Silva A, Cristian Pozo U.</w:t>
      </w:r>
      <w:r w:rsidRPr="003813C7">
        <w:rPr>
          <w:rFonts w:ascii="Times New Roman" w:hAnsi="Times New Roman" w:cs="Times New Roman"/>
          <w:lang w:val="es-CL"/>
        </w:rPr>
        <w:br/>
        <w:t>Hospital de La Serena</w:t>
      </w:r>
    </w:p>
    <w:p w14:paraId="6AF89C3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351. REPARACIÓN ABIERTA DE ANEURISMA ILÍACO COMÚN GIGANTE ROTO. REPORTE DE UN CASO.</w:t>
      </w:r>
      <w:r w:rsidRPr="003813C7">
        <w:rPr>
          <w:rFonts w:ascii="Times New Roman" w:hAnsi="Times New Roman" w:cs="Times New Roman"/>
          <w:lang w:val="es-CL"/>
        </w:rPr>
        <w:br/>
        <w:t>William Acero B, Cristian Reyes S, Vicente Rosario G, Valentina Eugenio L.</w:t>
      </w:r>
      <w:r w:rsidRPr="003813C7">
        <w:rPr>
          <w:rFonts w:ascii="Times New Roman" w:hAnsi="Times New Roman" w:cs="Times New Roman"/>
          <w:lang w:val="es-CL"/>
        </w:rPr>
        <w:br/>
        <w:t xml:space="preserve">Hospital de Castro, Chiloé. Universidad San Sebastián. </w:t>
      </w:r>
    </w:p>
    <w:p w14:paraId="5E8DC7B7"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352. PRESENTACIÓN INUSUAL DE UN ANEURISMA DE LA AORTA ABDOMINAL COMPLICADO.</w:t>
      </w:r>
      <w:r w:rsidRPr="003813C7">
        <w:rPr>
          <w:rFonts w:ascii="Times New Roman" w:hAnsi="Times New Roman" w:cs="Times New Roman"/>
          <w:lang w:val="es-CL"/>
        </w:rPr>
        <w:br/>
        <w:t xml:space="preserve">Camila Vallejo </w:t>
      </w:r>
      <w:proofErr w:type="gramStart"/>
      <w:r w:rsidRPr="003813C7">
        <w:rPr>
          <w:rFonts w:ascii="Times New Roman" w:hAnsi="Times New Roman" w:cs="Times New Roman"/>
          <w:lang w:val="es-CL"/>
        </w:rPr>
        <w:t>Escobar,  Marcela</w:t>
      </w:r>
      <w:proofErr w:type="gramEnd"/>
      <w:r w:rsidRPr="003813C7">
        <w:rPr>
          <w:rFonts w:ascii="Times New Roman" w:hAnsi="Times New Roman" w:cs="Times New Roman"/>
          <w:lang w:val="es-CL"/>
        </w:rPr>
        <w:t xml:space="preserve"> Khamg Osorio, Benigno Valda Careaga, </w:t>
      </w:r>
      <w:proofErr w:type="spellStart"/>
      <w:r w:rsidRPr="003813C7">
        <w:rPr>
          <w:rFonts w:ascii="Times New Roman" w:hAnsi="Times New Roman" w:cs="Times New Roman"/>
          <w:lang w:val="es-CL"/>
        </w:rPr>
        <w:t>Katherin</w:t>
      </w:r>
      <w:proofErr w:type="spellEnd"/>
      <w:r w:rsidRPr="003813C7">
        <w:rPr>
          <w:rFonts w:ascii="Times New Roman" w:hAnsi="Times New Roman" w:cs="Times New Roman"/>
          <w:lang w:val="es-CL"/>
        </w:rPr>
        <w:t xml:space="preserve"> Rojo Miranda, Javiera Lisperguier Corrotea, Tamara Romero Pacheco, María Fernanda Brito, Jorge Cifuentes Carrasco, Giovanni </w:t>
      </w:r>
      <w:proofErr w:type="spellStart"/>
      <w:r w:rsidRPr="003813C7">
        <w:rPr>
          <w:rFonts w:ascii="Times New Roman" w:hAnsi="Times New Roman" w:cs="Times New Roman"/>
          <w:lang w:val="es-CL"/>
        </w:rPr>
        <w:t>Ghisellini</w:t>
      </w:r>
      <w:proofErr w:type="spellEnd"/>
      <w:r w:rsidRPr="003813C7">
        <w:rPr>
          <w:rFonts w:ascii="Times New Roman" w:hAnsi="Times New Roman" w:cs="Times New Roman"/>
          <w:lang w:val="es-CL"/>
        </w:rPr>
        <w:t xml:space="preserve">, Hugo Yáñez Moya. </w:t>
      </w:r>
      <w:r w:rsidRPr="003813C7">
        <w:rPr>
          <w:rFonts w:ascii="Times New Roman" w:hAnsi="Times New Roman" w:cs="Times New Roman"/>
          <w:lang w:val="es-CL"/>
        </w:rPr>
        <w:br/>
        <w:t>Universidad de Antofagasta, Hospital Regional de Antofagasta</w:t>
      </w:r>
    </w:p>
    <w:p w14:paraId="00339A51"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353. DISECCIÓN DE ARTERIA HEPÁTICA COMÚN, A PROPÓSITO DE UN CASO</w:t>
      </w:r>
      <w:r w:rsidRPr="003813C7">
        <w:rPr>
          <w:rFonts w:ascii="Times New Roman" w:hAnsi="Times New Roman" w:cs="Times New Roman"/>
          <w:lang w:val="es-CL"/>
        </w:rPr>
        <w:br/>
        <w:t xml:space="preserve">Alfredo López P., Carola Núñez E., Lucas </w:t>
      </w:r>
      <w:proofErr w:type="spellStart"/>
      <w:r w:rsidRPr="003813C7">
        <w:rPr>
          <w:rFonts w:ascii="Times New Roman" w:hAnsi="Times New Roman" w:cs="Times New Roman"/>
          <w:lang w:val="es-CL"/>
        </w:rPr>
        <w:t>Reydet</w:t>
      </w:r>
      <w:proofErr w:type="spellEnd"/>
      <w:r w:rsidRPr="003813C7">
        <w:rPr>
          <w:rFonts w:ascii="Times New Roman" w:hAnsi="Times New Roman" w:cs="Times New Roman"/>
          <w:lang w:val="es-CL"/>
        </w:rPr>
        <w:t xml:space="preserve"> T., Gabriela Sarabia S., Luis Vargas B., Javier Palominos S.</w:t>
      </w:r>
      <w:r w:rsidRPr="003813C7">
        <w:rPr>
          <w:rFonts w:ascii="Times New Roman" w:hAnsi="Times New Roman" w:cs="Times New Roman"/>
          <w:lang w:val="es-CL"/>
        </w:rPr>
        <w:br/>
        <w:t>Hospital Félix Bulnes Cerda</w:t>
      </w:r>
    </w:p>
    <w:p w14:paraId="6BB05B54" w14:textId="05788683" w:rsidR="006A067C" w:rsidRPr="003813C7" w:rsidRDefault="006C15D4" w:rsidP="00B91D58">
      <w:pPr>
        <w:spacing w:after="0"/>
        <w:rPr>
          <w:rFonts w:ascii="Times New Roman" w:hAnsi="Times New Roman" w:cs="Times New Roman"/>
          <w:lang w:val="es-CL"/>
        </w:rPr>
      </w:pPr>
      <w:r w:rsidRPr="003813C7">
        <w:rPr>
          <w:rFonts w:ascii="Times New Roman" w:hAnsi="Times New Roman" w:cs="Times New Roman"/>
          <w:highlight w:val="green"/>
          <w:lang w:val="es-CL"/>
        </w:rPr>
        <w:t xml:space="preserve">Comentador: Dr. </w:t>
      </w:r>
    </w:p>
    <w:p w14:paraId="56B3B8F1" w14:textId="77777777" w:rsidR="003E6EA7" w:rsidRPr="003813C7" w:rsidRDefault="00877260" w:rsidP="00B91D58">
      <w:pPr>
        <w:spacing w:after="0"/>
        <w:rPr>
          <w:rFonts w:ascii="Times New Roman" w:hAnsi="Times New Roman" w:cs="Times New Roman"/>
          <w:lang w:val="es-CL"/>
        </w:rPr>
      </w:pPr>
      <w:r w:rsidRPr="003813C7">
        <w:rPr>
          <w:rFonts w:ascii="Times New Roman" w:hAnsi="Times New Roman" w:cs="Times New Roman"/>
          <w:lang w:val="es-CL"/>
        </w:rPr>
        <w:t>354. TERAPIA ENDOVASCULAR EN ANEURISMA POPLÍTEO CAUSADO POSTERIOR A ARTROSCOPIA CON RECONSTRUCCIÓN LIGAMENTARIA EN RODILLA: A PROPÓSITO DE UN CASO CLÍNICO</w:t>
      </w:r>
      <w:r w:rsidRPr="003813C7">
        <w:rPr>
          <w:rFonts w:ascii="Times New Roman" w:hAnsi="Times New Roman" w:cs="Times New Roman"/>
          <w:lang w:val="es-CL"/>
        </w:rPr>
        <w:br/>
        <w:t>Alex Gonzalez Arteaga, Jenniffer Perez Ortiz</w:t>
      </w:r>
      <w:r w:rsidRPr="003813C7">
        <w:rPr>
          <w:rFonts w:ascii="Times New Roman" w:hAnsi="Times New Roman" w:cs="Times New Roman"/>
          <w:lang w:val="es-CL"/>
        </w:rPr>
        <w:br/>
        <w:t>Instituto Manabita de Enfermedades Cardiovasculares</w:t>
      </w:r>
    </w:p>
    <w:p w14:paraId="4F155C51" w14:textId="77777777" w:rsidR="00B91D58" w:rsidRDefault="00B91D58">
      <w:pPr>
        <w:rPr>
          <w:rFonts w:ascii="Times New Roman" w:hAnsi="Times New Roman" w:cs="Times New Roman"/>
          <w:lang w:val="es-CL"/>
        </w:rPr>
      </w:pPr>
    </w:p>
    <w:p w14:paraId="47CAD323" w14:textId="08AF7B2F"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355. ANEURISMA MICÓTICO DE AORTA VISCERAL, A PROPÓSITO DE UN CASO</w:t>
      </w:r>
      <w:r w:rsidRPr="003813C7">
        <w:rPr>
          <w:rFonts w:ascii="Times New Roman" w:hAnsi="Times New Roman" w:cs="Times New Roman"/>
          <w:lang w:val="es-CL"/>
        </w:rPr>
        <w:br/>
        <w:t>Mauricio Contreras, Michel Bergoeing, Jose Francisco Vargas, Leopoldo Mariné, Francisco Valdés</w:t>
      </w:r>
      <w:r w:rsidRPr="003813C7">
        <w:rPr>
          <w:rFonts w:ascii="Times New Roman" w:hAnsi="Times New Roman" w:cs="Times New Roman"/>
          <w:lang w:val="es-CL"/>
        </w:rPr>
        <w:br/>
        <w:t>Pontificia Universidad Católica de Chile</w:t>
      </w:r>
    </w:p>
    <w:p w14:paraId="4B12C8EB"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356. TRATAMIENTO ENDOVASCULAR COMO ALTERNATIVA AL MANEJO DE HEMORRAGIA DIGESTIVA. REPORTE DE 2 CASOS. </w:t>
      </w:r>
      <w:r w:rsidRPr="003813C7">
        <w:rPr>
          <w:rFonts w:ascii="Times New Roman" w:hAnsi="Times New Roman" w:cs="Times New Roman"/>
          <w:lang w:val="es-CL"/>
        </w:rPr>
        <w:br/>
        <w:t xml:space="preserve">Sofía Hernández G.; Jorge Widerström I.; Cristian Zárate B.; Cristian Jara D. </w:t>
      </w:r>
      <w:r w:rsidRPr="003813C7">
        <w:rPr>
          <w:rFonts w:ascii="Times New Roman" w:hAnsi="Times New Roman" w:cs="Times New Roman"/>
          <w:lang w:val="es-CL"/>
        </w:rPr>
        <w:br/>
        <w:t xml:space="preserve">Hospital Base Valdivia, Servicio de Cirugía. Universidad Austral de Chile. </w:t>
      </w:r>
    </w:p>
    <w:p w14:paraId="2AB2CC18" w14:textId="47E300F0" w:rsidR="003E6EA7" w:rsidRPr="003813C7" w:rsidRDefault="00877260">
      <w:pPr>
        <w:rPr>
          <w:rFonts w:ascii="Times New Roman" w:hAnsi="Times New Roman" w:cs="Times New Roman"/>
          <w:lang w:val="es-CL"/>
        </w:rPr>
      </w:pPr>
      <w:r w:rsidRPr="003813C7">
        <w:rPr>
          <w:rFonts w:ascii="Times New Roman" w:hAnsi="Times New Roman" w:cs="Times New Roman"/>
          <w:lang w:val="es-CL"/>
        </w:rPr>
        <w:t xml:space="preserve">357. MANEJO HÍBRIDO DEL TRAUMA PENETRANTE DE ARCO AÓRTICO MEDIANTE ENDOPRÓTESIS Y </w:t>
      </w:r>
      <w:proofErr w:type="gramStart"/>
      <w:r w:rsidRPr="003813C7">
        <w:rPr>
          <w:rFonts w:ascii="Times New Roman" w:hAnsi="Times New Roman" w:cs="Times New Roman"/>
          <w:lang w:val="es-CL"/>
        </w:rPr>
        <w:t>BYPASS</w:t>
      </w:r>
      <w:proofErr w:type="gramEnd"/>
      <w:r w:rsidRPr="003813C7">
        <w:rPr>
          <w:rFonts w:ascii="Times New Roman" w:hAnsi="Times New Roman" w:cs="Times New Roman"/>
          <w:lang w:val="es-CL"/>
        </w:rPr>
        <w:t xml:space="preserve"> CARÓTIDO-CAROTÍDEO, REPORTE DE CASO. </w:t>
      </w:r>
      <w:r w:rsidRPr="003813C7">
        <w:rPr>
          <w:rFonts w:ascii="Times New Roman" w:hAnsi="Times New Roman" w:cs="Times New Roman"/>
          <w:lang w:val="es-CL"/>
        </w:rPr>
        <w:br/>
        <w:t>Sofía Hernández G.; Jorge Widerström I.; Cristian Jara D.; Cristian Zárate D.; Nathalia Peña L</w:t>
      </w:r>
      <w:r w:rsidRPr="003813C7">
        <w:rPr>
          <w:rFonts w:ascii="Times New Roman" w:hAnsi="Times New Roman" w:cs="Times New Roman"/>
          <w:lang w:val="es-CL"/>
        </w:rPr>
        <w:br/>
        <w:t xml:space="preserve">Hospital Base Valdivia, Servicio de Cirugía. Universidad Austral de Chile. </w:t>
      </w:r>
    </w:p>
    <w:p w14:paraId="284C7DB3" w14:textId="77777777" w:rsidR="003E6EA7" w:rsidRPr="003813C7" w:rsidRDefault="00877260">
      <w:pPr>
        <w:rPr>
          <w:rFonts w:ascii="Times New Roman" w:hAnsi="Times New Roman" w:cs="Times New Roman"/>
          <w:lang w:val="es-CL"/>
        </w:rPr>
      </w:pPr>
      <w:r w:rsidRPr="003813C7">
        <w:rPr>
          <w:rFonts w:ascii="Times New Roman" w:hAnsi="Times New Roman" w:cs="Times New Roman"/>
          <w:lang w:val="es-CL"/>
        </w:rPr>
        <w:t>358. TROMBOSIS VENA ILIACA IZQUIERDA SECUNDARIO A SINDROME DE MAY-THURNER. MANEJO ENDOVASCULAR EN PRESENTACIÓN AGUDA Y CRÓNICA</w:t>
      </w:r>
      <w:r w:rsidRPr="003813C7">
        <w:rPr>
          <w:rFonts w:ascii="Times New Roman" w:hAnsi="Times New Roman" w:cs="Times New Roman"/>
          <w:lang w:val="es-CL"/>
        </w:rPr>
        <w:br/>
        <w:t>Sofía Hernández G., Jorge Widerström I., Cristian Zárate B.; Cristian Jara D.; Iván Duhalde S.</w:t>
      </w:r>
      <w:r w:rsidRPr="003813C7">
        <w:rPr>
          <w:rFonts w:ascii="Times New Roman" w:hAnsi="Times New Roman" w:cs="Times New Roman"/>
          <w:lang w:val="es-CL"/>
        </w:rPr>
        <w:br/>
        <w:t xml:space="preserve">Hospital Base Valdivia, Servicio de Cirugía y servicio de Hemodinamia. </w:t>
      </w:r>
    </w:p>
    <w:sectPr w:rsidR="003E6EA7" w:rsidRPr="003813C7" w:rsidSect="00BD103B">
      <w:pgSz w:w="12240" w:h="20160" w:code="5"/>
      <w:pgMar w:top="1134" w:right="124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1360934046">
    <w:abstractNumId w:val="8"/>
  </w:num>
  <w:num w:numId="2" w16cid:durableId="489518837">
    <w:abstractNumId w:val="6"/>
  </w:num>
  <w:num w:numId="3" w16cid:durableId="1761825911">
    <w:abstractNumId w:val="5"/>
  </w:num>
  <w:num w:numId="4" w16cid:durableId="596332834">
    <w:abstractNumId w:val="4"/>
  </w:num>
  <w:num w:numId="5" w16cid:durableId="1276600984">
    <w:abstractNumId w:val="7"/>
  </w:num>
  <w:num w:numId="6" w16cid:durableId="674846440">
    <w:abstractNumId w:val="3"/>
  </w:num>
  <w:num w:numId="7" w16cid:durableId="10425195">
    <w:abstractNumId w:val="2"/>
  </w:num>
  <w:num w:numId="8" w16cid:durableId="1071271772">
    <w:abstractNumId w:val="1"/>
  </w:num>
  <w:num w:numId="9" w16cid:durableId="10415151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2039"/>
    <w:rsid w:val="00034616"/>
    <w:rsid w:val="0006063C"/>
    <w:rsid w:val="00062EF6"/>
    <w:rsid w:val="00077B5C"/>
    <w:rsid w:val="00091141"/>
    <w:rsid w:val="000B0BB9"/>
    <w:rsid w:val="000C154A"/>
    <w:rsid w:val="000C72FB"/>
    <w:rsid w:val="000D32D8"/>
    <w:rsid w:val="0015074B"/>
    <w:rsid w:val="0015318A"/>
    <w:rsid w:val="00157904"/>
    <w:rsid w:val="00175041"/>
    <w:rsid w:val="0018514B"/>
    <w:rsid w:val="001D0654"/>
    <w:rsid w:val="0022046F"/>
    <w:rsid w:val="0024318D"/>
    <w:rsid w:val="0029639D"/>
    <w:rsid w:val="002B5D4E"/>
    <w:rsid w:val="002C77CF"/>
    <w:rsid w:val="002D37BA"/>
    <w:rsid w:val="002E189A"/>
    <w:rsid w:val="002F7BCA"/>
    <w:rsid w:val="00326F90"/>
    <w:rsid w:val="00343F99"/>
    <w:rsid w:val="00347237"/>
    <w:rsid w:val="0037398B"/>
    <w:rsid w:val="003813C7"/>
    <w:rsid w:val="00385CC6"/>
    <w:rsid w:val="003E6EA7"/>
    <w:rsid w:val="004145B4"/>
    <w:rsid w:val="004F58E3"/>
    <w:rsid w:val="00547978"/>
    <w:rsid w:val="00563AA2"/>
    <w:rsid w:val="005E1B85"/>
    <w:rsid w:val="005F2ABA"/>
    <w:rsid w:val="005F6449"/>
    <w:rsid w:val="0063603C"/>
    <w:rsid w:val="006637EC"/>
    <w:rsid w:val="00674E7A"/>
    <w:rsid w:val="006A067C"/>
    <w:rsid w:val="006C15D4"/>
    <w:rsid w:val="006D61AB"/>
    <w:rsid w:val="00706E17"/>
    <w:rsid w:val="007315D8"/>
    <w:rsid w:val="007333A9"/>
    <w:rsid w:val="00734B5B"/>
    <w:rsid w:val="00735A6F"/>
    <w:rsid w:val="00770664"/>
    <w:rsid w:val="007A672A"/>
    <w:rsid w:val="007B0C60"/>
    <w:rsid w:val="007C5FB1"/>
    <w:rsid w:val="007E2269"/>
    <w:rsid w:val="008477E6"/>
    <w:rsid w:val="00857F98"/>
    <w:rsid w:val="00864571"/>
    <w:rsid w:val="00877260"/>
    <w:rsid w:val="00880567"/>
    <w:rsid w:val="008A731E"/>
    <w:rsid w:val="008D759B"/>
    <w:rsid w:val="008F536C"/>
    <w:rsid w:val="009150D4"/>
    <w:rsid w:val="00925E61"/>
    <w:rsid w:val="00964970"/>
    <w:rsid w:val="00990A07"/>
    <w:rsid w:val="009D57EE"/>
    <w:rsid w:val="009E3645"/>
    <w:rsid w:val="00A45069"/>
    <w:rsid w:val="00A856C0"/>
    <w:rsid w:val="00A9213B"/>
    <w:rsid w:val="00AA1D8D"/>
    <w:rsid w:val="00B03229"/>
    <w:rsid w:val="00B03331"/>
    <w:rsid w:val="00B4599D"/>
    <w:rsid w:val="00B47730"/>
    <w:rsid w:val="00B91D58"/>
    <w:rsid w:val="00BD103B"/>
    <w:rsid w:val="00C62F9E"/>
    <w:rsid w:val="00C63EC2"/>
    <w:rsid w:val="00C74DF3"/>
    <w:rsid w:val="00CB0664"/>
    <w:rsid w:val="00D51919"/>
    <w:rsid w:val="00D71F7D"/>
    <w:rsid w:val="00DD1473"/>
    <w:rsid w:val="00E05D80"/>
    <w:rsid w:val="00E24168"/>
    <w:rsid w:val="00E459B8"/>
    <w:rsid w:val="00E542D0"/>
    <w:rsid w:val="00E67973"/>
    <w:rsid w:val="00E92BED"/>
    <w:rsid w:val="00EA35F7"/>
    <w:rsid w:val="00EB4C85"/>
    <w:rsid w:val="00F24BB9"/>
    <w:rsid w:val="00F37245"/>
    <w:rsid w:val="00F767AC"/>
    <w:rsid w:val="00FA0905"/>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D63EC5"/>
  <w14:defaultImageDpi w14:val="300"/>
  <w15:docId w15:val="{992532AA-03F0-4B65-9483-CCD6A63BD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35</Pages>
  <Words>15373</Words>
  <Characters>84555</Characters>
  <Application>Microsoft Office Word</Application>
  <DocSecurity>0</DocSecurity>
  <Lines>704</Lines>
  <Paragraphs>199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99729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Margarita Ferrer S.</cp:lastModifiedBy>
  <cp:revision>86</cp:revision>
  <dcterms:created xsi:type="dcterms:W3CDTF">2024-09-03T15:17:00Z</dcterms:created>
  <dcterms:modified xsi:type="dcterms:W3CDTF">2024-09-06T20:08:00Z</dcterms:modified>
  <cp:category/>
</cp:coreProperties>
</file>